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5F3ED" w14:textId="793218A4" w:rsidR="00E45496" w:rsidRPr="008A17E1" w:rsidRDefault="007D2F50" w:rsidP="00D52E57">
      <w:pPr>
        <w:autoSpaceDE w:val="0"/>
        <w:autoSpaceDN w:val="0"/>
        <w:adjustRightInd w:val="0"/>
        <w:spacing w:line="276" w:lineRule="auto"/>
        <w:jc w:val="right"/>
        <w:rPr>
          <w:rFonts w:ascii="Lato" w:hAnsi="Lato" w:cstheme="minorHAnsi"/>
          <w:b/>
          <w:sz w:val="22"/>
          <w:szCs w:val="22"/>
        </w:rPr>
      </w:pPr>
      <w:r w:rsidRPr="008A17E1">
        <w:rPr>
          <w:rFonts w:ascii="Lato" w:hAnsi="Lato" w:cstheme="minorHAnsi"/>
          <w:b/>
          <w:sz w:val="22"/>
          <w:szCs w:val="22"/>
          <w:u w:val="single"/>
        </w:rPr>
        <w:t>Z</w:t>
      </w:r>
      <w:r w:rsidR="00C05E51" w:rsidRPr="008A17E1">
        <w:rPr>
          <w:rFonts w:ascii="Lato" w:hAnsi="Lato" w:cstheme="minorHAnsi"/>
          <w:b/>
          <w:sz w:val="22"/>
          <w:szCs w:val="22"/>
          <w:u w:val="single"/>
        </w:rPr>
        <w:t>ałącznik</w:t>
      </w:r>
      <w:r w:rsidRPr="008A17E1">
        <w:rPr>
          <w:rFonts w:ascii="Lato" w:hAnsi="Lato" w:cstheme="minorHAnsi"/>
          <w:b/>
          <w:sz w:val="22"/>
          <w:szCs w:val="22"/>
          <w:u w:val="single"/>
        </w:rPr>
        <w:t xml:space="preserve"> </w:t>
      </w:r>
      <w:r w:rsidR="00C05E51" w:rsidRPr="008A17E1">
        <w:rPr>
          <w:rFonts w:ascii="Lato" w:hAnsi="Lato" w:cstheme="minorHAnsi"/>
          <w:b/>
          <w:sz w:val="22"/>
          <w:szCs w:val="22"/>
          <w:u w:val="single"/>
        </w:rPr>
        <w:t>nr</w:t>
      </w:r>
      <w:r w:rsidRPr="008A17E1">
        <w:rPr>
          <w:rFonts w:ascii="Lato" w:hAnsi="Lato" w:cstheme="minorHAnsi"/>
          <w:b/>
          <w:sz w:val="22"/>
          <w:szCs w:val="22"/>
          <w:u w:val="single"/>
        </w:rPr>
        <w:t xml:space="preserve"> </w:t>
      </w:r>
      <w:r w:rsidR="00B62B17" w:rsidRPr="008A17E1">
        <w:rPr>
          <w:rFonts w:ascii="Lato" w:hAnsi="Lato" w:cstheme="minorHAnsi"/>
          <w:b/>
          <w:sz w:val="22"/>
          <w:szCs w:val="22"/>
          <w:u w:val="single"/>
        </w:rPr>
        <w:t>2</w:t>
      </w:r>
      <w:r w:rsidR="00E45496" w:rsidRPr="008A17E1">
        <w:rPr>
          <w:rFonts w:ascii="Lato" w:hAnsi="Lato" w:cstheme="minorHAnsi"/>
          <w:b/>
          <w:sz w:val="22"/>
          <w:szCs w:val="22"/>
          <w:u w:val="single"/>
        </w:rPr>
        <w:t xml:space="preserve"> do</w:t>
      </w:r>
      <w:r w:rsidRPr="008A17E1">
        <w:rPr>
          <w:rFonts w:ascii="Lato" w:hAnsi="Lato" w:cstheme="minorHAnsi"/>
          <w:b/>
          <w:sz w:val="22"/>
          <w:szCs w:val="22"/>
          <w:u w:val="single"/>
        </w:rPr>
        <w:t xml:space="preserve"> </w:t>
      </w:r>
      <w:r w:rsidR="000C00F6" w:rsidRPr="008A17E1">
        <w:rPr>
          <w:rFonts w:ascii="Lato" w:hAnsi="Lato" w:cstheme="minorHAnsi"/>
          <w:b/>
          <w:sz w:val="22"/>
          <w:szCs w:val="22"/>
          <w:u w:val="single"/>
        </w:rPr>
        <w:t>zapytania ofertowego</w:t>
      </w:r>
      <w:r w:rsidR="005971A1" w:rsidRPr="008A17E1">
        <w:rPr>
          <w:rFonts w:ascii="Lato" w:hAnsi="Lato" w:cstheme="minorHAnsi"/>
          <w:b/>
          <w:sz w:val="22"/>
          <w:szCs w:val="22"/>
          <w:u w:val="single"/>
        </w:rPr>
        <w:t xml:space="preserve"> nr DAT-</w:t>
      </w:r>
      <w:r w:rsidR="00C66182" w:rsidRPr="008A17E1">
        <w:rPr>
          <w:rFonts w:ascii="Lato" w:hAnsi="Lato" w:cstheme="minorHAnsi"/>
          <w:b/>
          <w:sz w:val="22"/>
          <w:szCs w:val="22"/>
          <w:u w:val="single"/>
        </w:rPr>
        <w:t>2601-</w:t>
      </w:r>
      <w:r w:rsidR="005A1615" w:rsidRPr="008A17E1">
        <w:rPr>
          <w:rFonts w:ascii="Lato" w:hAnsi="Lato" w:cstheme="minorHAnsi"/>
          <w:b/>
          <w:sz w:val="22"/>
          <w:szCs w:val="22"/>
          <w:u w:val="single"/>
        </w:rPr>
        <w:t>2</w:t>
      </w:r>
      <w:r w:rsidR="00C66182" w:rsidRPr="008A17E1">
        <w:rPr>
          <w:rFonts w:ascii="Lato" w:hAnsi="Lato" w:cstheme="minorHAnsi"/>
          <w:b/>
          <w:sz w:val="22"/>
          <w:szCs w:val="22"/>
          <w:u w:val="single"/>
        </w:rPr>
        <w:t>/2</w:t>
      </w:r>
      <w:r w:rsidR="005A1615" w:rsidRPr="008A17E1">
        <w:rPr>
          <w:rFonts w:ascii="Lato" w:hAnsi="Lato" w:cstheme="minorHAnsi"/>
          <w:b/>
          <w:sz w:val="22"/>
          <w:szCs w:val="22"/>
          <w:u w:val="single"/>
        </w:rPr>
        <w:t>6</w:t>
      </w:r>
    </w:p>
    <w:p w14:paraId="47D07A03" w14:textId="77777777" w:rsidR="005A1615" w:rsidRPr="008A17E1" w:rsidRDefault="005A1615" w:rsidP="005971A1">
      <w:pPr>
        <w:autoSpaceDE w:val="0"/>
        <w:autoSpaceDN w:val="0"/>
        <w:adjustRightInd w:val="0"/>
        <w:spacing w:line="276" w:lineRule="auto"/>
        <w:jc w:val="right"/>
        <w:rPr>
          <w:rFonts w:ascii="Lato" w:hAnsi="Lato" w:cstheme="minorHAnsi"/>
          <w:sz w:val="22"/>
          <w:szCs w:val="22"/>
        </w:rPr>
      </w:pPr>
    </w:p>
    <w:p w14:paraId="7DEB7FEB" w14:textId="4A37554E" w:rsidR="00E45496" w:rsidRPr="008A17E1" w:rsidRDefault="00E45496" w:rsidP="005971A1">
      <w:pPr>
        <w:autoSpaceDE w:val="0"/>
        <w:autoSpaceDN w:val="0"/>
        <w:adjustRightInd w:val="0"/>
        <w:spacing w:line="276" w:lineRule="auto"/>
        <w:jc w:val="right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...............................……………</w:t>
      </w:r>
    </w:p>
    <w:p w14:paraId="3324A6FD" w14:textId="35CF3789" w:rsidR="003701A6" w:rsidRPr="008A17E1" w:rsidRDefault="00E45496" w:rsidP="00D52E57">
      <w:pPr>
        <w:autoSpaceDE w:val="0"/>
        <w:autoSpaceDN w:val="0"/>
        <w:adjustRightInd w:val="0"/>
        <w:spacing w:line="276" w:lineRule="auto"/>
        <w:ind w:left="6372" w:firstLine="708"/>
        <w:jc w:val="right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(miejscowość, data)</w:t>
      </w:r>
    </w:p>
    <w:p w14:paraId="1420D27A" w14:textId="77777777" w:rsidR="005A1615" w:rsidRPr="008A17E1" w:rsidRDefault="005A1615" w:rsidP="003701A6">
      <w:pPr>
        <w:autoSpaceDE w:val="0"/>
        <w:autoSpaceDN w:val="0"/>
        <w:adjustRightInd w:val="0"/>
        <w:spacing w:line="276" w:lineRule="auto"/>
        <w:ind w:left="5664" w:hanging="1553"/>
        <w:contextualSpacing/>
        <w:rPr>
          <w:rFonts w:ascii="Lato" w:hAnsi="Lato" w:cstheme="minorHAnsi"/>
          <w:b/>
          <w:sz w:val="22"/>
          <w:szCs w:val="22"/>
        </w:rPr>
      </w:pPr>
    </w:p>
    <w:p w14:paraId="3930301F" w14:textId="11E83408" w:rsidR="00E45496" w:rsidRPr="008A17E1" w:rsidRDefault="00E45496" w:rsidP="003701A6">
      <w:pPr>
        <w:autoSpaceDE w:val="0"/>
        <w:autoSpaceDN w:val="0"/>
        <w:adjustRightInd w:val="0"/>
        <w:spacing w:line="276" w:lineRule="auto"/>
        <w:ind w:left="5664" w:hanging="1553"/>
        <w:contextualSpacing/>
        <w:rPr>
          <w:rFonts w:ascii="Lato" w:hAnsi="Lato" w:cstheme="minorHAnsi"/>
          <w:b/>
          <w:sz w:val="22"/>
          <w:szCs w:val="22"/>
        </w:rPr>
      </w:pPr>
      <w:r w:rsidRPr="008A17E1">
        <w:rPr>
          <w:rFonts w:ascii="Lato" w:hAnsi="Lato" w:cstheme="minorHAnsi"/>
          <w:b/>
          <w:sz w:val="22"/>
          <w:szCs w:val="22"/>
        </w:rPr>
        <w:t>Zamawiający:</w:t>
      </w:r>
      <w:r w:rsidR="003701A6" w:rsidRPr="008A17E1">
        <w:rPr>
          <w:rFonts w:ascii="Lato" w:hAnsi="Lato" w:cstheme="minorHAnsi"/>
          <w:b/>
          <w:sz w:val="22"/>
          <w:szCs w:val="22"/>
        </w:rPr>
        <w:t xml:space="preserve"> </w:t>
      </w:r>
      <w:r w:rsidRPr="008A17E1">
        <w:rPr>
          <w:rFonts w:ascii="Lato" w:hAnsi="Lato" w:cstheme="minorHAnsi"/>
          <w:b/>
          <w:sz w:val="22"/>
          <w:szCs w:val="22"/>
        </w:rPr>
        <w:t xml:space="preserve">Karkonoska </w:t>
      </w:r>
      <w:r w:rsidR="00A21904" w:rsidRPr="008A17E1">
        <w:rPr>
          <w:rFonts w:ascii="Lato" w:hAnsi="Lato" w:cstheme="minorHAnsi"/>
          <w:b/>
          <w:sz w:val="22"/>
          <w:szCs w:val="22"/>
        </w:rPr>
        <w:t xml:space="preserve">Akademia Nauk </w:t>
      </w:r>
    </w:p>
    <w:p w14:paraId="08B2EE5B" w14:textId="77777777" w:rsidR="00E45496" w:rsidRPr="008A17E1" w:rsidRDefault="00A21904" w:rsidP="005971A1">
      <w:pPr>
        <w:autoSpaceDE w:val="0"/>
        <w:autoSpaceDN w:val="0"/>
        <w:adjustRightInd w:val="0"/>
        <w:spacing w:line="276" w:lineRule="auto"/>
        <w:ind w:left="5664"/>
        <w:contextualSpacing/>
        <w:rPr>
          <w:rFonts w:ascii="Lato" w:hAnsi="Lato" w:cstheme="minorHAnsi"/>
          <w:b/>
          <w:sz w:val="22"/>
          <w:szCs w:val="22"/>
        </w:rPr>
      </w:pPr>
      <w:r w:rsidRPr="008A17E1">
        <w:rPr>
          <w:rFonts w:ascii="Lato" w:hAnsi="Lato" w:cstheme="minorHAnsi"/>
          <w:b/>
          <w:sz w:val="22"/>
          <w:szCs w:val="22"/>
        </w:rPr>
        <w:t xml:space="preserve">Stosowanych </w:t>
      </w:r>
      <w:r w:rsidR="00E45496" w:rsidRPr="008A17E1">
        <w:rPr>
          <w:rFonts w:ascii="Lato" w:hAnsi="Lato" w:cstheme="minorHAnsi"/>
          <w:b/>
          <w:sz w:val="22"/>
          <w:szCs w:val="22"/>
        </w:rPr>
        <w:t>w Jeleniej Górze</w:t>
      </w:r>
    </w:p>
    <w:p w14:paraId="5C7E5761" w14:textId="6E1EFCA5" w:rsidR="00E45496" w:rsidRPr="008A17E1" w:rsidRDefault="00E45496" w:rsidP="00D52E57">
      <w:pPr>
        <w:autoSpaceDE w:val="0"/>
        <w:autoSpaceDN w:val="0"/>
        <w:adjustRightInd w:val="0"/>
        <w:spacing w:line="276" w:lineRule="auto"/>
        <w:ind w:left="5664"/>
        <w:contextualSpacing/>
        <w:rPr>
          <w:rFonts w:ascii="Lato" w:hAnsi="Lato" w:cstheme="minorHAnsi"/>
          <w:b/>
          <w:sz w:val="22"/>
          <w:szCs w:val="22"/>
        </w:rPr>
      </w:pPr>
      <w:r w:rsidRPr="008A17E1">
        <w:rPr>
          <w:rFonts w:ascii="Lato" w:hAnsi="Lato" w:cstheme="minorHAnsi"/>
          <w:b/>
          <w:sz w:val="22"/>
          <w:szCs w:val="22"/>
        </w:rPr>
        <w:t>ul. Lwówecka 18</w:t>
      </w:r>
      <w:r w:rsidR="00D52E57" w:rsidRPr="008A17E1">
        <w:rPr>
          <w:rFonts w:ascii="Lato" w:hAnsi="Lato" w:cstheme="minorHAnsi"/>
          <w:b/>
          <w:sz w:val="22"/>
          <w:szCs w:val="22"/>
        </w:rPr>
        <w:t xml:space="preserve"> </w:t>
      </w:r>
      <w:r w:rsidRPr="008A17E1">
        <w:rPr>
          <w:rFonts w:ascii="Lato" w:hAnsi="Lato" w:cstheme="minorHAnsi"/>
          <w:b/>
          <w:sz w:val="22"/>
          <w:szCs w:val="22"/>
        </w:rPr>
        <w:t>58-506 Jelenia Góra</w:t>
      </w:r>
    </w:p>
    <w:p w14:paraId="75EB1514" w14:textId="77777777" w:rsidR="00E45496" w:rsidRPr="008A17E1" w:rsidRDefault="00E45496" w:rsidP="005971A1">
      <w:pPr>
        <w:autoSpaceDE w:val="0"/>
        <w:autoSpaceDN w:val="0"/>
        <w:adjustRightInd w:val="0"/>
        <w:spacing w:line="276" w:lineRule="auto"/>
        <w:jc w:val="center"/>
        <w:rPr>
          <w:rFonts w:ascii="Lato" w:hAnsi="Lato" w:cstheme="minorHAnsi"/>
          <w:b/>
          <w:sz w:val="22"/>
          <w:szCs w:val="22"/>
        </w:rPr>
      </w:pPr>
    </w:p>
    <w:p w14:paraId="1C47CB17" w14:textId="211AA393" w:rsidR="00D170F7" w:rsidRPr="008A17E1" w:rsidRDefault="00D170F7" w:rsidP="00172357">
      <w:pPr>
        <w:autoSpaceDE w:val="0"/>
        <w:autoSpaceDN w:val="0"/>
        <w:adjustRightInd w:val="0"/>
        <w:spacing w:after="120"/>
        <w:ind w:firstLine="255"/>
        <w:jc w:val="center"/>
        <w:rPr>
          <w:rFonts w:ascii="Lato" w:hAnsi="Lato" w:cstheme="minorHAnsi"/>
          <w:b/>
          <w:sz w:val="22"/>
          <w:szCs w:val="22"/>
        </w:rPr>
      </w:pPr>
      <w:r w:rsidRPr="008A17E1">
        <w:rPr>
          <w:rFonts w:ascii="Lato" w:hAnsi="Lato" w:cstheme="minorHAnsi"/>
          <w:b/>
          <w:sz w:val="22"/>
          <w:szCs w:val="22"/>
        </w:rPr>
        <w:t>FORMULARZ OFERT</w:t>
      </w:r>
      <w:r w:rsidR="00E45496" w:rsidRPr="008A17E1">
        <w:rPr>
          <w:rFonts w:ascii="Lato" w:hAnsi="Lato" w:cstheme="minorHAnsi"/>
          <w:b/>
          <w:sz w:val="22"/>
          <w:szCs w:val="22"/>
        </w:rPr>
        <w:t>OWY</w:t>
      </w:r>
    </w:p>
    <w:p w14:paraId="0946E01D" w14:textId="2CB1F924" w:rsidR="00E45496" w:rsidRPr="008A17E1" w:rsidRDefault="00D170F7" w:rsidP="00172357">
      <w:pPr>
        <w:suppressAutoHyphens/>
        <w:jc w:val="both"/>
        <w:rPr>
          <w:rFonts w:ascii="Lato" w:hAnsi="Lato" w:cstheme="minorHAnsi"/>
          <w:b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Nawiązując do ogłoszenia </w:t>
      </w:r>
      <w:r w:rsidR="00E45496" w:rsidRPr="008A17E1">
        <w:rPr>
          <w:rFonts w:ascii="Lato" w:hAnsi="Lato" w:cstheme="minorHAnsi"/>
          <w:sz w:val="22"/>
          <w:szCs w:val="22"/>
        </w:rPr>
        <w:t>w</w:t>
      </w:r>
      <w:r w:rsidRPr="008A17E1">
        <w:rPr>
          <w:rFonts w:ascii="Lato" w:hAnsi="Lato" w:cstheme="minorHAnsi"/>
          <w:sz w:val="22"/>
          <w:szCs w:val="22"/>
        </w:rPr>
        <w:t xml:space="preserve"> </w:t>
      </w:r>
      <w:r w:rsidR="00E45496" w:rsidRPr="008A17E1">
        <w:rPr>
          <w:rFonts w:ascii="Lato" w:hAnsi="Lato" w:cstheme="minorHAnsi"/>
          <w:sz w:val="22"/>
          <w:szCs w:val="22"/>
        </w:rPr>
        <w:t>postępowaniu</w:t>
      </w:r>
      <w:r w:rsidRPr="008A17E1">
        <w:rPr>
          <w:rFonts w:ascii="Lato" w:hAnsi="Lato" w:cstheme="minorHAnsi"/>
          <w:sz w:val="22"/>
          <w:szCs w:val="22"/>
        </w:rPr>
        <w:t xml:space="preserve"> nr</w:t>
      </w:r>
      <w:r w:rsidR="00EB72FD" w:rsidRPr="008A17E1">
        <w:rPr>
          <w:rFonts w:ascii="Lato" w:hAnsi="Lato" w:cstheme="minorHAnsi"/>
          <w:sz w:val="22"/>
          <w:szCs w:val="22"/>
        </w:rPr>
        <w:t xml:space="preserve"> </w:t>
      </w:r>
      <w:r w:rsidR="005971A1" w:rsidRPr="008A17E1">
        <w:rPr>
          <w:rFonts w:ascii="Lato" w:hAnsi="Lato" w:cstheme="minorHAnsi"/>
          <w:sz w:val="22"/>
          <w:szCs w:val="22"/>
        </w:rPr>
        <w:t>DAT-</w:t>
      </w:r>
      <w:r w:rsidR="00EA65A4" w:rsidRPr="008A17E1">
        <w:rPr>
          <w:rFonts w:ascii="Lato" w:hAnsi="Lato" w:cstheme="minorHAnsi"/>
          <w:sz w:val="22"/>
          <w:szCs w:val="22"/>
        </w:rPr>
        <w:t>2601-</w:t>
      </w:r>
      <w:r w:rsidR="005A1615" w:rsidRPr="008A17E1">
        <w:rPr>
          <w:rFonts w:ascii="Lato" w:hAnsi="Lato" w:cstheme="minorHAnsi"/>
          <w:sz w:val="22"/>
          <w:szCs w:val="22"/>
        </w:rPr>
        <w:t>2</w:t>
      </w:r>
      <w:r w:rsidR="00EA65A4" w:rsidRPr="008A17E1">
        <w:rPr>
          <w:rFonts w:ascii="Lato" w:hAnsi="Lato" w:cstheme="minorHAnsi"/>
          <w:sz w:val="22"/>
          <w:szCs w:val="22"/>
        </w:rPr>
        <w:t>/2</w:t>
      </w:r>
      <w:r w:rsidR="005A1615" w:rsidRPr="008A17E1">
        <w:rPr>
          <w:rFonts w:ascii="Lato" w:hAnsi="Lato" w:cstheme="minorHAnsi"/>
          <w:sz w:val="22"/>
          <w:szCs w:val="22"/>
        </w:rPr>
        <w:t>6</w:t>
      </w:r>
      <w:r w:rsidR="00EA65A4" w:rsidRPr="008A17E1">
        <w:rPr>
          <w:rFonts w:ascii="Lato" w:hAnsi="Lato" w:cstheme="minorHAnsi"/>
          <w:sz w:val="22"/>
          <w:szCs w:val="22"/>
        </w:rPr>
        <w:t xml:space="preserve"> </w:t>
      </w:r>
      <w:r w:rsidR="00E35437" w:rsidRPr="008A17E1">
        <w:rPr>
          <w:rFonts w:ascii="Lato" w:hAnsi="Lato" w:cstheme="minorHAnsi"/>
          <w:sz w:val="22"/>
          <w:szCs w:val="22"/>
        </w:rPr>
        <w:t>na:</w:t>
      </w:r>
    </w:p>
    <w:p w14:paraId="3D38909E" w14:textId="58FBEC48" w:rsidR="002843EF" w:rsidRPr="008A17E1" w:rsidRDefault="002843EF" w:rsidP="00172357">
      <w:pPr>
        <w:jc w:val="both"/>
        <w:rPr>
          <w:rFonts w:ascii="Lato" w:hAnsi="Lato" w:cstheme="minorHAnsi"/>
          <w:b/>
          <w:sz w:val="22"/>
          <w:szCs w:val="22"/>
        </w:rPr>
      </w:pPr>
      <w:r w:rsidRPr="008A17E1">
        <w:rPr>
          <w:rFonts w:ascii="Lato" w:hAnsi="Lato" w:cstheme="minorHAnsi"/>
          <w:b/>
          <w:sz w:val="22"/>
          <w:szCs w:val="22"/>
        </w:rPr>
        <w:t>„</w:t>
      </w:r>
      <w:r w:rsidR="00C9179B" w:rsidRPr="008A17E1">
        <w:rPr>
          <w:rFonts w:ascii="Lato" w:hAnsi="Lato" w:cstheme="minorHAnsi"/>
          <w:b/>
          <w:sz w:val="22"/>
          <w:szCs w:val="22"/>
        </w:rPr>
        <w:t>Dostawa i montaż na gruncie instalacji fotowoltaicznej na potrzeby własne Karkonoskiej Akademii Nauk Stosowanych w Jeleniej Górze wraz z przygotowaniem dokumentacji projektowej”</w:t>
      </w:r>
      <w:r w:rsidRPr="008A17E1">
        <w:rPr>
          <w:rFonts w:ascii="Lato" w:hAnsi="Lato" w:cstheme="minorHAnsi"/>
          <w:b/>
          <w:sz w:val="22"/>
          <w:szCs w:val="22"/>
        </w:rPr>
        <w:t>.</w:t>
      </w:r>
    </w:p>
    <w:p w14:paraId="447B3F13" w14:textId="77777777" w:rsidR="004362F6" w:rsidRPr="008A17E1" w:rsidRDefault="004362F6" w:rsidP="00172357">
      <w:pPr>
        <w:rPr>
          <w:rFonts w:ascii="Lato" w:hAnsi="Lato" w:cstheme="minorHAnsi"/>
          <w:b/>
          <w:sz w:val="22"/>
          <w:szCs w:val="22"/>
        </w:rPr>
      </w:pPr>
    </w:p>
    <w:p w14:paraId="2F1D5F23" w14:textId="55088FA3" w:rsidR="00E242B3" w:rsidRPr="008A17E1" w:rsidRDefault="00E242B3" w:rsidP="00172357">
      <w:pPr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b/>
          <w:sz w:val="22"/>
          <w:szCs w:val="22"/>
        </w:rPr>
        <w:t>Dane Wykonawcy:</w:t>
      </w:r>
    </w:p>
    <w:p w14:paraId="14D79317" w14:textId="3411A58D" w:rsidR="007153CE" w:rsidRPr="008A17E1" w:rsidRDefault="00E242B3" w:rsidP="00172357">
      <w:pPr>
        <w:tabs>
          <w:tab w:val="left" w:pos="0"/>
        </w:tabs>
        <w:contextualSpacing/>
        <w:rPr>
          <w:rFonts w:ascii="Lato" w:hAnsi="Lato" w:cstheme="minorHAnsi"/>
          <w:iCs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Nazwa:</w:t>
      </w:r>
      <w:r w:rsidRPr="008A17E1">
        <w:rPr>
          <w:rFonts w:ascii="Lato" w:hAnsi="Lato" w:cstheme="minorHAnsi"/>
          <w:i/>
          <w:sz w:val="22"/>
          <w:szCs w:val="22"/>
        </w:rPr>
        <w:t xml:space="preserve"> </w:t>
      </w:r>
      <w:r w:rsidR="00550FD7" w:rsidRPr="008A17E1">
        <w:rPr>
          <w:rFonts w:ascii="Lato" w:hAnsi="Lato" w:cstheme="minorHAnsi"/>
          <w:i/>
          <w:sz w:val="22"/>
          <w:szCs w:val="22"/>
        </w:rPr>
        <w:t>………………………………………………………………………………………………………</w:t>
      </w:r>
      <w:r w:rsidR="008A17E1">
        <w:rPr>
          <w:rFonts w:ascii="Lato" w:hAnsi="Lato" w:cstheme="minorHAnsi"/>
          <w:i/>
          <w:sz w:val="22"/>
          <w:szCs w:val="22"/>
        </w:rPr>
        <w:t>…………</w:t>
      </w:r>
      <w:r w:rsidR="00550FD7" w:rsidRPr="008A17E1">
        <w:rPr>
          <w:rFonts w:ascii="Lato" w:hAnsi="Lato" w:cstheme="minorHAnsi"/>
          <w:i/>
          <w:sz w:val="22"/>
          <w:szCs w:val="22"/>
        </w:rPr>
        <w:t>…………………………..</w:t>
      </w:r>
    </w:p>
    <w:p w14:paraId="2D3296E0" w14:textId="77777777" w:rsidR="00E242B3" w:rsidRPr="008A17E1" w:rsidRDefault="00E242B3" w:rsidP="00172357">
      <w:pPr>
        <w:autoSpaceDE w:val="0"/>
        <w:autoSpaceDN w:val="0"/>
        <w:adjustRightInd w:val="0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Należy wpisać informacje dotyczące wszystkich Wykonawców wspólnie ubiegających się o udzielenie zamówienia, określając kto pełni rolę pełnomocnika  (jeżeli dotyczy)</w:t>
      </w:r>
    </w:p>
    <w:p w14:paraId="08D2C7BA" w14:textId="12CCC6F0" w:rsidR="007266B7" w:rsidRPr="008A17E1" w:rsidRDefault="00E242B3" w:rsidP="00172357">
      <w:pPr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......................................................................................................................................</w:t>
      </w:r>
      <w:r w:rsidR="007350F0" w:rsidRPr="008A17E1">
        <w:rPr>
          <w:rFonts w:ascii="Lato" w:hAnsi="Lato" w:cstheme="minorHAnsi"/>
          <w:sz w:val="22"/>
          <w:szCs w:val="22"/>
        </w:rPr>
        <w:t>..</w:t>
      </w:r>
      <w:r w:rsidRPr="008A17E1">
        <w:rPr>
          <w:rFonts w:ascii="Lato" w:hAnsi="Lato" w:cstheme="minorHAnsi"/>
          <w:sz w:val="22"/>
          <w:szCs w:val="22"/>
        </w:rPr>
        <w:t>.........</w:t>
      </w:r>
      <w:r w:rsidR="008A17E1">
        <w:rPr>
          <w:rFonts w:ascii="Lato" w:hAnsi="Lato" w:cstheme="minorHAnsi"/>
          <w:sz w:val="22"/>
          <w:szCs w:val="22"/>
        </w:rPr>
        <w:t>...................</w:t>
      </w:r>
      <w:r w:rsidRPr="008A17E1">
        <w:rPr>
          <w:rFonts w:ascii="Lato" w:hAnsi="Lato" w:cstheme="minorHAnsi"/>
          <w:sz w:val="22"/>
          <w:szCs w:val="22"/>
        </w:rPr>
        <w:t>.....</w:t>
      </w:r>
      <w:r w:rsidR="007350F0" w:rsidRPr="008A17E1">
        <w:rPr>
          <w:rFonts w:ascii="Lato" w:hAnsi="Lato" w:cstheme="minorHAnsi"/>
          <w:sz w:val="22"/>
          <w:szCs w:val="22"/>
        </w:rPr>
        <w:t>............................</w:t>
      </w:r>
      <w:r w:rsidRPr="008A17E1">
        <w:rPr>
          <w:rFonts w:ascii="Lato" w:hAnsi="Lato" w:cstheme="minorHAnsi"/>
          <w:sz w:val="22"/>
          <w:szCs w:val="22"/>
        </w:rPr>
        <w:t xml:space="preserve">... </w:t>
      </w:r>
    </w:p>
    <w:p w14:paraId="7FB15EED" w14:textId="1977B9AB" w:rsidR="00E242B3" w:rsidRPr="008A17E1" w:rsidRDefault="00E242B3" w:rsidP="00172357">
      <w:pPr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Siedziba (</w:t>
      </w:r>
      <w:r w:rsidR="007153CE" w:rsidRPr="008A17E1">
        <w:rPr>
          <w:rFonts w:ascii="Lato" w:hAnsi="Lato" w:cstheme="minorHAnsi"/>
          <w:sz w:val="22"/>
          <w:szCs w:val="22"/>
        </w:rPr>
        <w:t xml:space="preserve">województwo, </w:t>
      </w:r>
      <w:r w:rsidRPr="008A17E1">
        <w:rPr>
          <w:rFonts w:ascii="Lato" w:hAnsi="Lato" w:cstheme="minorHAnsi"/>
          <w:sz w:val="22"/>
          <w:szCs w:val="22"/>
        </w:rPr>
        <w:t>miejscowość, kod pocztowy, ulica, numer</w:t>
      </w:r>
      <w:r w:rsidR="003701A6" w:rsidRPr="008A17E1">
        <w:rPr>
          <w:rFonts w:ascii="Lato" w:hAnsi="Lato" w:cstheme="minorHAnsi"/>
          <w:sz w:val="22"/>
          <w:szCs w:val="22"/>
        </w:rPr>
        <w:t>) :</w:t>
      </w:r>
      <w:r w:rsidR="00A47ED2" w:rsidRPr="008A17E1">
        <w:rPr>
          <w:rFonts w:ascii="Lato" w:hAnsi="Lato" w:cstheme="minorHAnsi"/>
          <w:sz w:val="22"/>
          <w:szCs w:val="22"/>
        </w:rPr>
        <w:t xml:space="preserve"> </w:t>
      </w:r>
      <w:r w:rsidRPr="008A17E1">
        <w:rPr>
          <w:rFonts w:ascii="Lato" w:hAnsi="Lato" w:cstheme="minorHAnsi"/>
          <w:sz w:val="22"/>
          <w:szCs w:val="22"/>
        </w:rPr>
        <w:t>...............................</w:t>
      </w:r>
      <w:r w:rsidR="007350F0" w:rsidRPr="008A17E1">
        <w:rPr>
          <w:rFonts w:ascii="Lato" w:hAnsi="Lato" w:cstheme="minorHAnsi"/>
          <w:sz w:val="22"/>
          <w:szCs w:val="22"/>
        </w:rPr>
        <w:t>...</w:t>
      </w:r>
      <w:r w:rsidR="003701A6" w:rsidRPr="008A17E1">
        <w:rPr>
          <w:rFonts w:ascii="Lato" w:hAnsi="Lato" w:cstheme="minorHAnsi"/>
          <w:sz w:val="22"/>
          <w:szCs w:val="22"/>
        </w:rPr>
        <w:t>...........</w:t>
      </w:r>
      <w:r w:rsidRPr="008A17E1">
        <w:rPr>
          <w:rFonts w:ascii="Lato" w:hAnsi="Lato" w:cstheme="minorHAnsi"/>
          <w:sz w:val="22"/>
          <w:szCs w:val="22"/>
        </w:rPr>
        <w:t>..</w:t>
      </w:r>
      <w:r w:rsidR="007350F0" w:rsidRPr="008A17E1">
        <w:rPr>
          <w:rFonts w:ascii="Lato" w:hAnsi="Lato" w:cstheme="minorHAnsi"/>
          <w:sz w:val="22"/>
          <w:szCs w:val="22"/>
        </w:rPr>
        <w:t>.</w:t>
      </w:r>
      <w:r w:rsidRPr="008A17E1">
        <w:rPr>
          <w:rFonts w:ascii="Lato" w:hAnsi="Lato" w:cstheme="minorHAnsi"/>
          <w:sz w:val="22"/>
          <w:szCs w:val="22"/>
        </w:rPr>
        <w:t>...................REGON:........................... NIP:...................................</w:t>
      </w:r>
      <w:r w:rsidR="00D52E57" w:rsidRPr="008A17E1">
        <w:rPr>
          <w:rFonts w:ascii="Lato" w:hAnsi="Lato" w:cstheme="minorHAnsi"/>
          <w:sz w:val="22"/>
          <w:szCs w:val="22"/>
        </w:rPr>
        <w:t xml:space="preserve"> </w:t>
      </w:r>
      <w:r w:rsidRPr="008A17E1">
        <w:rPr>
          <w:rFonts w:ascii="Lato" w:eastAsia="Calibri" w:hAnsi="Lato" w:cstheme="minorHAnsi"/>
          <w:sz w:val="22"/>
          <w:szCs w:val="22"/>
        </w:rPr>
        <w:t>KRS……</w:t>
      </w:r>
      <w:r w:rsidR="007350F0" w:rsidRPr="008A17E1">
        <w:rPr>
          <w:rFonts w:ascii="Lato" w:eastAsia="Calibri" w:hAnsi="Lato" w:cstheme="minorHAnsi"/>
          <w:sz w:val="22"/>
          <w:szCs w:val="22"/>
        </w:rPr>
        <w:t>……………………</w:t>
      </w:r>
    </w:p>
    <w:p w14:paraId="5293B709" w14:textId="30A1A326" w:rsidR="00E242B3" w:rsidRPr="008A17E1" w:rsidRDefault="00E242B3" w:rsidP="00172357">
      <w:pPr>
        <w:rPr>
          <w:rFonts w:ascii="Lato" w:eastAsia="Calibri" w:hAnsi="Lato" w:cstheme="minorHAnsi"/>
          <w:sz w:val="22"/>
          <w:szCs w:val="22"/>
        </w:rPr>
      </w:pPr>
      <w:r w:rsidRPr="008A17E1">
        <w:rPr>
          <w:rFonts w:ascii="Lato" w:eastAsia="Calibri" w:hAnsi="Lato" w:cstheme="minorHAnsi"/>
          <w:sz w:val="22"/>
          <w:szCs w:val="22"/>
        </w:rPr>
        <w:t xml:space="preserve">Osoba do kontaktu </w:t>
      </w:r>
      <w:r w:rsidRPr="008A17E1">
        <w:rPr>
          <w:rFonts w:ascii="Lato" w:hAnsi="Lato" w:cstheme="minorHAnsi"/>
          <w:sz w:val="22"/>
          <w:szCs w:val="22"/>
        </w:rPr>
        <w:t>(imię, nazwisko)</w:t>
      </w:r>
      <w:r w:rsidR="007266B7" w:rsidRPr="008A17E1">
        <w:rPr>
          <w:rFonts w:ascii="Lato" w:hAnsi="Lato" w:cstheme="minorHAnsi"/>
          <w:sz w:val="22"/>
          <w:szCs w:val="22"/>
        </w:rPr>
        <w:t>…………………</w:t>
      </w:r>
      <w:r w:rsidRPr="008A17E1">
        <w:rPr>
          <w:rFonts w:ascii="Lato" w:eastAsia="Calibri" w:hAnsi="Lato" w:cstheme="minorHAnsi"/>
          <w:sz w:val="22"/>
          <w:szCs w:val="22"/>
        </w:rPr>
        <w:t>Telefon</w:t>
      </w:r>
      <w:r w:rsidRPr="008A17E1">
        <w:rPr>
          <w:rFonts w:ascii="Lato" w:hAnsi="Lato" w:cstheme="minorHAnsi"/>
          <w:sz w:val="22"/>
          <w:szCs w:val="22"/>
        </w:rPr>
        <w:t xml:space="preserve"> …………………………….</w:t>
      </w:r>
      <w:r w:rsidRPr="008A17E1">
        <w:rPr>
          <w:rFonts w:ascii="Lato" w:eastAsia="Calibri" w:hAnsi="Lato" w:cstheme="minorHAnsi"/>
          <w:sz w:val="22"/>
          <w:szCs w:val="22"/>
        </w:rPr>
        <w:t xml:space="preserve"> e-mail</w:t>
      </w:r>
      <w:r w:rsidR="007266B7" w:rsidRPr="008A17E1">
        <w:rPr>
          <w:rFonts w:ascii="Lato" w:hAnsi="Lato" w:cstheme="minorHAnsi"/>
          <w:sz w:val="22"/>
          <w:szCs w:val="22"/>
        </w:rPr>
        <w:t>………………</w:t>
      </w:r>
      <w:r w:rsidR="003701A6" w:rsidRPr="008A17E1">
        <w:rPr>
          <w:rFonts w:ascii="Lato" w:hAnsi="Lato" w:cstheme="minorHAnsi"/>
          <w:sz w:val="22"/>
          <w:szCs w:val="22"/>
        </w:rPr>
        <w:t>………</w:t>
      </w:r>
      <w:r w:rsidR="007266B7" w:rsidRPr="008A17E1">
        <w:rPr>
          <w:rFonts w:ascii="Lato" w:hAnsi="Lato" w:cstheme="minorHAnsi"/>
          <w:sz w:val="22"/>
          <w:szCs w:val="22"/>
        </w:rPr>
        <w:t>…</w:t>
      </w:r>
    </w:p>
    <w:p w14:paraId="07E1C7BD" w14:textId="65B75CC4" w:rsidR="00A21904" w:rsidRPr="008A17E1" w:rsidRDefault="00D170F7" w:rsidP="00172357">
      <w:pPr>
        <w:pStyle w:val="StandardowyStandardowy-1"/>
        <w:tabs>
          <w:tab w:val="left" w:pos="0"/>
          <w:tab w:val="left" w:pos="720"/>
        </w:tabs>
        <w:spacing w:line="240" w:lineRule="auto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po zapoznaniu się z</w:t>
      </w:r>
      <w:r w:rsidR="003701A6" w:rsidRPr="008A17E1">
        <w:rPr>
          <w:rFonts w:ascii="Lato" w:hAnsi="Lato" w:cstheme="minorHAnsi"/>
          <w:sz w:val="22"/>
          <w:szCs w:val="22"/>
        </w:rPr>
        <w:t xml:space="preserve"> </w:t>
      </w:r>
      <w:r w:rsidR="00165EE6" w:rsidRPr="008A17E1">
        <w:rPr>
          <w:rFonts w:ascii="Lato" w:hAnsi="Lato" w:cstheme="minorHAnsi"/>
          <w:sz w:val="22"/>
          <w:szCs w:val="22"/>
        </w:rPr>
        <w:t>treścią</w:t>
      </w:r>
      <w:r w:rsidR="003701A6" w:rsidRPr="008A17E1">
        <w:rPr>
          <w:rFonts w:ascii="Lato" w:hAnsi="Lato" w:cstheme="minorHAnsi"/>
          <w:sz w:val="22"/>
          <w:szCs w:val="22"/>
        </w:rPr>
        <w:t xml:space="preserve"> zapytania ofertowego, </w:t>
      </w:r>
      <w:r w:rsidR="00B958E7" w:rsidRPr="008A17E1">
        <w:rPr>
          <w:rFonts w:ascii="Lato" w:hAnsi="Lato" w:cstheme="minorHAnsi"/>
          <w:sz w:val="22"/>
          <w:szCs w:val="22"/>
        </w:rPr>
        <w:t>oferujemy:</w:t>
      </w:r>
    </w:p>
    <w:p w14:paraId="7BB84D9C" w14:textId="6A7F0D99" w:rsidR="00E35437" w:rsidRPr="008A17E1" w:rsidRDefault="00E35437" w:rsidP="00172357">
      <w:pPr>
        <w:pStyle w:val="Akapitzlist"/>
        <w:numPr>
          <w:ilvl w:val="0"/>
          <w:numId w:val="36"/>
        </w:numPr>
        <w:rPr>
          <w:rFonts w:ascii="Lato" w:hAnsi="Lato" w:cstheme="minorHAnsi"/>
          <w:b/>
          <w:sz w:val="22"/>
          <w:szCs w:val="22"/>
        </w:rPr>
      </w:pPr>
      <w:r w:rsidRPr="008A17E1">
        <w:rPr>
          <w:rFonts w:ascii="Lato" w:hAnsi="Lato" w:cstheme="minorHAnsi"/>
          <w:b/>
          <w:sz w:val="22"/>
          <w:szCs w:val="22"/>
        </w:rPr>
        <w:t>Cena oferty</w:t>
      </w:r>
      <w:r w:rsidR="00165EE6" w:rsidRPr="008A17E1">
        <w:rPr>
          <w:rFonts w:ascii="Lato" w:hAnsi="Lato" w:cstheme="minorHAnsi"/>
          <w:b/>
          <w:sz w:val="22"/>
          <w:szCs w:val="22"/>
        </w:rPr>
        <w:t>***</w:t>
      </w:r>
    </w:p>
    <w:p w14:paraId="4788F972" w14:textId="77777777" w:rsidR="003701A6" w:rsidRPr="008A17E1" w:rsidRDefault="007610B3" w:rsidP="00172357">
      <w:pPr>
        <w:rPr>
          <w:rFonts w:ascii="Lato" w:hAnsi="Lato" w:cstheme="minorHAnsi"/>
          <w:bCs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Wykona</w:t>
      </w:r>
      <w:r w:rsidR="003701A6" w:rsidRPr="008A17E1">
        <w:rPr>
          <w:rFonts w:ascii="Lato" w:hAnsi="Lato" w:cstheme="minorHAnsi"/>
          <w:sz w:val="22"/>
          <w:szCs w:val="22"/>
        </w:rPr>
        <w:t>nie</w:t>
      </w:r>
      <w:r w:rsidRPr="008A17E1">
        <w:rPr>
          <w:rFonts w:ascii="Lato" w:hAnsi="Lato" w:cstheme="minorHAnsi"/>
          <w:sz w:val="22"/>
          <w:szCs w:val="22"/>
        </w:rPr>
        <w:t xml:space="preserve"> przedmiot</w:t>
      </w:r>
      <w:r w:rsidR="003701A6" w:rsidRPr="008A17E1">
        <w:rPr>
          <w:rFonts w:ascii="Lato" w:hAnsi="Lato" w:cstheme="minorHAnsi"/>
          <w:sz w:val="22"/>
          <w:szCs w:val="22"/>
        </w:rPr>
        <w:t>u</w:t>
      </w:r>
      <w:r w:rsidRPr="008A17E1">
        <w:rPr>
          <w:rFonts w:ascii="Lato" w:hAnsi="Lato" w:cstheme="minorHAnsi"/>
          <w:sz w:val="22"/>
          <w:szCs w:val="22"/>
        </w:rPr>
        <w:t xml:space="preserve"> zamówienia w zakresie objętym </w:t>
      </w:r>
      <w:r w:rsidR="005971A1" w:rsidRPr="008A17E1">
        <w:rPr>
          <w:rFonts w:ascii="Lato" w:hAnsi="Lato" w:cstheme="minorHAnsi"/>
          <w:sz w:val="22"/>
          <w:szCs w:val="22"/>
        </w:rPr>
        <w:t>zapytaniem ofertowym</w:t>
      </w:r>
      <w:r w:rsidRPr="008A17E1">
        <w:rPr>
          <w:rFonts w:ascii="Lato" w:hAnsi="Lato" w:cstheme="minorHAnsi"/>
          <w:sz w:val="22"/>
          <w:szCs w:val="22"/>
        </w:rPr>
        <w:t xml:space="preserve"> </w:t>
      </w:r>
      <w:r w:rsidRPr="008A17E1">
        <w:rPr>
          <w:rFonts w:ascii="Lato" w:hAnsi="Lato" w:cstheme="minorHAnsi"/>
          <w:bCs/>
          <w:sz w:val="22"/>
          <w:szCs w:val="22"/>
        </w:rPr>
        <w:t xml:space="preserve">za </w:t>
      </w:r>
    </w:p>
    <w:p w14:paraId="68866376" w14:textId="2E106806" w:rsidR="007610B3" w:rsidRPr="008A17E1" w:rsidRDefault="007610B3" w:rsidP="00172357">
      <w:pPr>
        <w:rPr>
          <w:rFonts w:ascii="Lato" w:hAnsi="Lato" w:cstheme="minorHAnsi"/>
          <w:bCs/>
          <w:i/>
          <w:sz w:val="22"/>
          <w:szCs w:val="22"/>
        </w:rPr>
      </w:pPr>
      <w:r w:rsidRPr="008A17E1">
        <w:rPr>
          <w:rFonts w:ascii="Lato" w:hAnsi="Lato" w:cstheme="minorHAnsi"/>
          <w:b/>
          <w:bCs/>
          <w:sz w:val="22"/>
          <w:szCs w:val="22"/>
        </w:rPr>
        <w:t xml:space="preserve">całkowitą </w:t>
      </w:r>
      <w:r w:rsidR="00220A47" w:rsidRPr="008A17E1">
        <w:rPr>
          <w:rFonts w:ascii="Lato" w:hAnsi="Lato" w:cstheme="minorHAnsi"/>
          <w:b/>
          <w:bCs/>
          <w:sz w:val="22"/>
          <w:szCs w:val="22"/>
        </w:rPr>
        <w:t>cenę</w:t>
      </w:r>
      <w:r w:rsidRPr="008A17E1">
        <w:rPr>
          <w:rFonts w:ascii="Lato" w:hAnsi="Lato" w:cstheme="minorHAnsi"/>
          <w:b/>
          <w:bCs/>
          <w:sz w:val="22"/>
          <w:szCs w:val="22"/>
        </w:rPr>
        <w:t xml:space="preserve"> brutto (netto + obowiązujący podatek VAT)</w:t>
      </w:r>
      <w:r w:rsidR="00E35437" w:rsidRPr="008A17E1">
        <w:rPr>
          <w:rFonts w:ascii="Lato" w:hAnsi="Lato" w:cstheme="minorHAnsi"/>
          <w:b/>
          <w:bCs/>
          <w:sz w:val="22"/>
          <w:szCs w:val="22"/>
        </w:rPr>
        <w:t xml:space="preserve"> </w:t>
      </w:r>
      <w:r w:rsidRPr="008A17E1">
        <w:rPr>
          <w:rFonts w:ascii="Lato" w:hAnsi="Lato" w:cstheme="minorHAnsi"/>
          <w:b/>
          <w:sz w:val="22"/>
          <w:szCs w:val="22"/>
        </w:rPr>
        <w:t xml:space="preserve">(liczbowo) </w:t>
      </w:r>
      <w:r w:rsidRPr="008A17E1">
        <w:rPr>
          <w:rFonts w:ascii="Lato" w:hAnsi="Lato" w:cstheme="minorHAnsi"/>
          <w:bCs/>
          <w:sz w:val="22"/>
          <w:szCs w:val="22"/>
        </w:rPr>
        <w:t>..........................................</w:t>
      </w:r>
      <w:r w:rsidR="00F573C1" w:rsidRPr="008A17E1">
        <w:rPr>
          <w:rFonts w:ascii="Lato" w:hAnsi="Lato" w:cstheme="minorHAnsi"/>
          <w:bCs/>
          <w:sz w:val="22"/>
          <w:szCs w:val="22"/>
        </w:rPr>
        <w:t>..........................................</w:t>
      </w:r>
      <w:r w:rsidR="00E242B3" w:rsidRPr="008A17E1">
        <w:rPr>
          <w:rFonts w:ascii="Lato" w:hAnsi="Lato" w:cstheme="minorHAnsi"/>
          <w:bCs/>
          <w:sz w:val="22"/>
          <w:szCs w:val="22"/>
        </w:rPr>
        <w:t>...</w:t>
      </w:r>
      <w:r w:rsidR="00F573C1" w:rsidRPr="008A17E1">
        <w:rPr>
          <w:rFonts w:ascii="Lato" w:hAnsi="Lato" w:cstheme="minorHAnsi"/>
          <w:bCs/>
          <w:sz w:val="22"/>
          <w:szCs w:val="22"/>
        </w:rPr>
        <w:t>....................................</w:t>
      </w:r>
      <w:r w:rsidR="00967B8B" w:rsidRPr="008A17E1">
        <w:rPr>
          <w:rFonts w:ascii="Lato" w:hAnsi="Lato" w:cstheme="minorHAnsi"/>
          <w:bCs/>
          <w:sz w:val="22"/>
          <w:szCs w:val="22"/>
        </w:rPr>
        <w:t>...........</w:t>
      </w:r>
      <w:r w:rsidR="00AD623B" w:rsidRPr="008A17E1">
        <w:rPr>
          <w:rFonts w:ascii="Lato" w:hAnsi="Lato" w:cstheme="minorHAnsi"/>
          <w:bCs/>
          <w:sz w:val="22"/>
          <w:szCs w:val="22"/>
        </w:rPr>
        <w:t>................................</w:t>
      </w:r>
      <w:r w:rsidR="00967B8B" w:rsidRPr="008A17E1">
        <w:rPr>
          <w:rFonts w:ascii="Lato" w:hAnsi="Lato" w:cstheme="minorHAnsi"/>
          <w:bCs/>
          <w:sz w:val="22"/>
          <w:szCs w:val="22"/>
        </w:rPr>
        <w:t>.........</w:t>
      </w:r>
      <w:r w:rsidR="00F573C1" w:rsidRPr="008A17E1">
        <w:rPr>
          <w:rFonts w:ascii="Lato" w:hAnsi="Lato" w:cstheme="minorHAnsi"/>
          <w:bCs/>
          <w:sz w:val="22"/>
          <w:szCs w:val="22"/>
        </w:rPr>
        <w:t>...</w:t>
      </w:r>
      <w:r w:rsidRPr="008A17E1">
        <w:rPr>
          <w:rFonts w:ascii="Lato" w:hAnsi="Lato" w:cstheme="minorHAnsi"/>
          <w:bCs/>
          <w:sz w:val="22"/>
          <w:szCs w:val="22"/>
        </w:rPr>
        <w:t xml:space="preserve"> zł  </w:t>
      </w:r>
    </w:p>
    <w:p w14:paraId="06A2A792" w14:textId="07254F0C" w:rsidR="007610B3" w:rsidRPr="008A17E1" w:rsidRDefault="007610B3" w:rsidP="00172357">
      <w:p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(słownie</w:t>
      </w:r>
      <w:r w:rsidR="00CD5A1D" w:rsidRPr="008A17E1">
        <w:rPr>
          <w:rFonts w:ascii="Lato" w:hAnsi="Lato" w:cstheme="minorHAnsi"/>
          <w:sz w:val="22"/>
          <w:szCs w:val="22"/>
        </w:rPr>
        <w:t xml:space="preserve"> złotych</w:t>
      </w:r>
      <w:r w:rsidR="007B0490" w:rsidRPr="008A17E1">
        <w:rPr>
          <w:rFonts w:ascii="Lato" w:hAnsi="Lato" w:cstheme="minorHAnsi"/>
          <w:sz w:val="22"/>
          <w:szCs w:val="22"/>
        </w:rPr>
        <w:t>**</w:t>
      </w:r>
      <w:r w:rsidRPr="008A17E1">
        <w:rPr>
          <w:rFonts w:ascii="Lato" w:hAnsi="Lato" w:cstheme="minorHAnsi"/>
          <w:sz w:val="22"/>
          <w:szCs w:val="22"/>
        </w:rPr>
        <w:t>:..........................................................................................</w:t>
      </w:r>
      <w:r w:rsidR="00967B8B" w:rsidRPr="008A17E1">
        <w:rPr>
          <w:rFonts w:ascii="Lato" w:hAnsi="Lato" w:cstheme="minorHAnsi"/>
          <w:sz w:val="22"/>
          <w:szCs w:val="22"/>
        </w:rPr>
        <w:t>.............</w:t>
      </w:r>
      <w:r w:rsidR="00AD623B" w:rsidRPr="008A17E1">
        <w:rPr>
          <w:rFonts w:ascii="Lato" w:hAnsi="Lato" w:cstheme="minorHAnsi"/>
          <w:sz w:val="22"/>
          <w:szCs w:val="22"/>
        </w:rPr>
        <w:t>........................</w:t>
      </w:r>
      <w:r w:rsidR="00967B8B" w:rsidRPr="008A17E1">
        <w:rPr>
          <w:rFonts w:ascii="Lato" w:hAnsi="Lato" w:cstheme="minorHAnsi"/>
          <w:sz w:val="22"/>
          <w:szCs w:val="22"/>
        </w:rPr>
        <w:t>..</w:t>
      </w:r>
      <w:r w:rsidRPr="008A17E1">
        <w:rPr>
          <w:rFonts w:ascii="Lato" w:hAnsi="Lato" w:cstheme="minorHAnsi"/>
          <w:sz w:val="22"/>
          <w:szCs w:val="22"/>
        </w:rPr>
        <w:t>.....</w:t>
      </w:r>
      <w:r w:rsidR="007153CE" w:rsidRPr="008A17E1">
        <w:rPr>
          <w:rFonts w:ascii="Lato" w:hAnsi="Lato" w:cstheme="minorHAnsi"/>
          <w:sz w:val="22"/>
          <w:szCs w:val="22"/>
        </w:rPr>
        <w:t>brutto</w:t>
      </w:r>
      <w:r w:rsidRPr="008A17E1">
        <w:rPr>
          <w:rFonts w:ascii="Lato" w:hAnsi="Lato" w:cstheme="minorHAnsi"/>
          <w:sz w:val="22"/>
          <w:szCs w:val="22"/>
        </w:rPr>
        <w:t>)</w:t>
      </w:r>
    </w:p>
    <w:p w14:paraId="29034FA0" w14:textId="629249C8" w:rsidR="007610B3" w:rsidRPr="008A17E1" w:rsidRDefault="00506F1D" w:rsidP="00172357">
      <w:p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cena </w:t>
      </w:r>
      <w:r w:rsidR="007610B3" w:rsidRPr="008A17E1">
        <w:rPr>
          <w:rFonts w:ascii="Lato" w:hAnsi="Lato" w:cstheme="minorHAnsi"/>
          <w:sz w:val="22"/>
          <w:szCs w:val="22"/>
        </w:rPr>
        <w:t>netto</w:t>
      </w:r>
      <w:r w:rsidR="007B0490" w:rsidRPr="008A17E1">
        <w:rPr>
          <w:rFonts w:ascii="Lato" w:hAnsi="Lato" w:cstheme="minorHAnsi"/>
          <w:sz w:val="22"/>
          <w:szCs w:val="22"/>
        </w:rPr>
        <w:t>**</w:t>
      </w:r>
      <w:r w:rsidR="007610B3" w:rsidRPr="008A17E1">
        <w:rPr>
          <w:rFonts w:ascii="Lato" w:hAnsi="Lato" w:cstheme="minorHAnsi"/>
          <w:sz w:val="22"/>
          <w:szCs w:val="22"/>
        </w:rPr>
        <w:t xml:space="preserve"> </w:t>
      </w:r>
      <w:r w:rsidR="00D45768" w:rsidRPr="008A17E1">
        <w:rPr>
          <w:rFonts w:ascii="Lato" w:hAnsi="Lato" w:cstheme="minorHAnsi"/>
          <w:sz w:val="22"/>
          <w:szCs w:val="22"/>
        </w:rPr>
        <w:t>(liczbowo)</w:t>
      </w:r>
      <w:r w:rsidR="007610B3" w:rsidRPr="008A17E1">
        <w:rPr>
          <w:rFonts w:ascii="Lato" w:hAnsi="Lato" w:cstheme="minorHAnsi"/>
          <w:sz w:val="22"/>
          <w:szCs w:val="22"/>
        </w:rPr>
        <w:t xml:space="preserve"> ……….....................................</w:t>
      </w:r>
      <w:r w:rsidR="00E242B3" w:rsidRPr="008A17E1">
        <w:rPr>
          <w:rFonts w:ascii="Lato" w:hAnsi="Lato" w:cstheme="minorHAnsi"/>
          <w:sz w:val="22"/>
          <w:szCs w:val="22"/>
        </w:rPr>
        <w:t>.......................................</w:t>
      </w:r>
      <w:r w:rsidR="00E35437" w:rsidRPr="008A17E1">
        <w:rPr>
          <w:rFonts w:ascii="Lato" w:hAnsi="Lato" w:cstheme="minorHAnsi"/>
          <w:sz w:val="22"/>
          <w:szCs w:val="22"/>
        </w:rPr>
        <w:t>.</w:t>
      </w:r>
      <w:r w:rsidR="00AD623B" w:rsidRPr="008A17E1">
        <w:rPr>
          <w:rFonts w:ascii="Lato" w:hAnsi="Lato" w:cstheme="minorHAnsi"/>
          <w:sz w:val="22"/>
          <w:szCs w:val="22"/>
        </w:rPr>
        <w:t>.........................</w:t>
      </w:r>
      <w:r w:rsidR="00E35437" w:rsidRPr="008A17E1">
        <w:rPr>
          <w:rFonts w:ascii="Lato" w:hAnsi="Lato" w:cstheme="minorHAnsi"/>
          <w:sz w:val="22"/>
          <w:szCs w:val="22"/>
        </w:rPr>
        <w:t>...</w:t>
      </w:r>
      <w:r w:rsidR="00AD623B" w:rsidRPr="008A17E1">
        <w:rPr>
          <w:rFonts w:ascii="Lato" w:hAnsi="Lato" w:cstheme="minorHAnsi"/>
          <w:sz w:val="22"/>
          <w:szCs w:val="22"/>
        </w:rPr>
        <w:t>..</w:t>
      </w:r>
      <w:r w:rsidR="00E35437" w:rsidRPr="008A17E1">
        <w:rPr>
          <w:rFonts w:ascii="Lato" w:hAnsi="Lato" w:cstheme="minorHAnsi"/>
          <w:sz w:val="22"/>
          <w:szCs w:val="22"/>
        </w:rPr>
        <w:t>.....</w:t>
      </w:r>
      <w:r w:rsidR="00AD623B" w:rsidRPr="008A17E1">
        <w:rPr>
          <w:rFonts w:ascii="Lato" w:hAnsi="Lato" w:cstheme="minorHAnsi"/>
          <w:sz w:val="22"/>
          <w:szCs w:val="22"/>
        </w:rPr>
        <w:t>..</w:t>
      </w:r>
      <w:r w:rsidR="00E35437" w:rsidRPr="008A17E1">
        <w:rPr>
          <w:rFonts w:ascii="Lato" w:hAnsi="Lato" w:cstheme="minorHAnsi"/>
          <w:sz w:val="22"/>
          <w:szCs w:val="22"/>
        </w:rPr>
        <w:t>.........</w:t>
      </w:r>
      <w:r w:rsidR="007610B3" w:rsidRPr="008A17E1">
        <w:rPr>
          <w:rFonts w:ascii="Lato" w:hAnsi="Lato" w:cstheme="minorHAnsi"/>
          <w:sz w:val="22"/>
          <w:szCs w:val="22"/>
        </w:rPr>
        <w:t xml:space="preserve">zł </w:t>
      </w:r>
    </w:p>
    <w:p w14:paraId="7645F763" w14:textId="37AAAE81" w:rsidR="00AF18C2" w:rsidRPr="008A17E1" w:rsidRDefault="007610B3" w:rsidP="00172357">
      <w:p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należny podatek VAT w wysokości </w:t>
      </w:r>
      <w:r w:rsidR="002843EF" w:rsidRPr="008A17E1">
        <w:rPr>
          <w:rFonts w:ascii="Lato" w:hAnsi="Lato" w:cstheme="minorHAnsi"/>
          <w:sz w:val="22"/>
          <w:szCs w:val="22"/>
        </w:rPr>
        <w:t>……..</w:t>
      </w:r>
      <w:r w:rsidRPr="008A17E1">
        <w:rPr>
          <w:rFonts w:ascii="Lato" w:hAnsi="Lato" w:cstheme="minorHAnsi"/>
          <w:sz w:val="22"/>
          <w:szCs w:val="22"/>
        </w:rPr>
        <w:t xml:space="preserve"> </w:t>
      </w:r>
      <w:r w:rsidR="00A21904" w:rsidRPr="008A17E1">
        <w:rPr>
          <w:rFonts w:ascii="Lato" w:hAnsi="Lato" w:cstheme="minorHAnsi"/>
          <w:sz w:val="22"/>
          <w:szCs w:val="22"/>
        </w:rPr>
        <w:t>%, tj. (liczbowo) …......</w:t>
      </w:r>
      <w:r w:rsidR="00AD623B" w:rsidRPr="008A17E1">
        <w:rPr>
          <w:rFonts w:ascii="Lato" w:hAnsi="Lato" w:cstheme="minorHAnsi"/>
          <w:sz w:val="22"/>
          <w:szCs w:val="22"/>
        </w:rPr>
        <w:t>..........................</w:t>
      </w:r>
      <w:r w:rsidR="00A21904" w:rsidRPr="008A17E1">
        <w:rPr>
          <w:rFonts w:ascii="Lato" w:hAnsi="Lato" w:cstheme="minorHAnsi"/>
          <w:sz w:val="22"/>
          <w:szCs w:val="22"/>
        </w:rPr>
        <w:t>......</w:t>
      </w:r>
      <w:r w:rsidRPr="008A17E1">
        <w:rPr>
          <w:rFonts w:ascii="Lato" w:hAnsi="Lato" w:cstheme="minorHAnsi"/>
          <w:sz w:val="22"/>
          <w:szCs w:val="22"/>
        </w:rPr>
        <w:t>...</w:t>
      </w:r>
      <w:r w:rsidR="00AD623B" w:rsidRPr="008A17E1">
        <w:rPr>
          <w:rFonts w:ascii="Lato" w:hAnsi="Lato" w:cstheme="minorHAnsi"/>
          <w:sz w:val="22"/>
          <w:szCs w:val="22"/>
        </w:rPr>
        <w:t>....</w:t>
      </w:r>
      <w:r w:rsidRPr="008A17E1">
        <w:rPr>
          <w:rFonts w:ascii="Lato" w:hAnsi="Lato" w:cstheme="minorHAnsi"/>
          <w:sz w:val="22"/>
          <w:szCs w:val="22"/>
        </w:rPr>
        <w:t>.....</w:t>
      </w:r>
      <w:r w:rsidR="00B55AF4" w:rsidRPr="008A17E1">
        <w:rPr>
          <w:rFonts w:ascii="Lato" w:hAnsi="Lato" w:cstheme="minorHAnsi"/>
          <w:sz w:val="22"/>
          <w:szCs w:val="22"/>
        </w:rPr>
        <w:t>.</w:t>
      </w:r>
      <w:r w:rsidR="00AD623B" w:rsidRPr="008A17E1">
        <w:rPr>
          <w:rFonts w:ascii="Lato" w:hAnsi="Lato" w:cstheme="minorHAnsi"/>
          <w:sz w:val="22"/>
          <w:szCs w:val="22"/>
        </w:rPr>
        <w:t>.</w:t>
      </w:r>
      <w:r w:rsidR="00B55AF4" w:rsidRPr="008A17E1">
        <w:rPr>
          <w:rFonts w:ascii="Lato" w:hAnsi="Lato" w:cstheme="minorHAnsi"/>
          <w:sz w:val="22"/>
          <w:szCs w:val="22"/>
        </w:rPr>
        <w:t>..</w:t>
      </w:r>
      <w:r w:rsidRPr="008A17E1">
        <w:rPr>
          <w:rFonts w:ascii="Lato" w:hAnsi="Lato" w:cstheme="minorHAnsi"/>
          <w:sz w:val="22"/>
          <w:szCs w:val="22"/>
        </w:rPr>
        <w:t>..</w:t>
      </w:r>
      <w:r w:rsidR="00AD623B" w:rsidRPr="008A17E1">
        <w:rPr>
          <w:rFonts w:ascii="Lato" w:hAnsi="Lato" w:cstheme="minorHAnsi"/>
          <w:sz w:val="22"/>
          <w:szCs w:val="22"/>
        </w:rPr>
        <w:t>..</w:t>
      </w:r>
      <w:r w:rsidRPr="008A17E1">
        <w:rPr>
          <w:rFonts w:ascii="Lato" w:hAnsi="Lato" w:cstheme="minorHAnsi"/>
          <w:sz w:val="22"/>
          <w:szCs w:val="22"/>
        </w:rPr>
        <w:t>..</w:t>
      </w:r>
      <w:r w:rsidR="00E242B3" w:rsidRPr="008A17E1">
        <w:rPr>
          <w:rFonts w:ascii="Lato" w:hAnsi="Lato" w:cstheme="minorHAnsi"/>
          <w:sz w:val="22"/>
          <w:szCs w:val="22"/>
        </w:rPr>
        <w:t>..</w:t>
      </w:r>
      <w:r w:rsidR="00AD623B" w:rsidRPr="008A17E1">
        <w:rPr>
          <w:rFonts w:ascii="Lato" w:hAnsi="Lato" w:cstheme="minorHAnsi"/>
          <w:sz w:val="22"/>
          <w:szCs w:val="22"/>
        </w:rPr>
        <w:t>..</w:t>
      </w:r>
      <w:r w:rsidR="00E242B3" w:rsidRPr="008A17E1">
        <w:rPr>
          <w:rFonts w:ascii="Lato" w:hAnsi="Lato" w:cstheme="minorHAnsi"/>
          <w:sz w:val="22"/>
          <w:szCs w:val="22"/>
        </w:rPr>
        <w:t>.....</w:t>
      </w:r>
      <w:r w:rsidRPr="008A17E1">
        <w:rPr>
          <w:rFonts w:ascii="Lato" w:hAnsi="Lato" w:cstheme="minorHAnsi"/>
          <w:sz w:val="22"/>
          <w:szCs w:val="22"/>
        </w:rPr>
        <w:t>....zł</w:t>
      </w:r>
    </w:p>
    <w:p w14:paraId="692ED6B0" w14:textId="5E3A49E7" w:rsidR="00A47ED2" w:rsidRPr="008A17E1" w:rsidRDefault="00A47ED2" w:rsidP="00172357">
      <w:pPr>
        <w:jc w:val="both"/>
        <w:rPr>
          <w:rFonts w:ascii="Lato" w:hAnsi="Lato" w:cstheme="minorHAnsi"/>
          <w:sz w:val="22"/>
          <w:szCs w:val="22"/>
        </w:rPr>
      </w:pPr>
    </w:p>
    <w:p w14:paraId="7BBFF4C5" w14:textId="26EA5EA0" w:rsidR="00B84074" w:rsidRPr="008A17E1" w:rsidRDefault="00B958E7" w:rsidP="00172357">
      <w:pPr>
        <w:pStyle w:val="Akapitzlist"/>
        <w:numPr>
          <w:ilvl w:val="0"/>
          <w:numId w:val="36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Oferowana cena</w:t>
      </w:r>
      <w:r w:rsidR="00B96F37" w:rsidRPr="008A17E1">
        <w:rPr>
          <w:rFonts w:ascii="Lato" w:hAnsi="Lato" w:cstheme="minorHAnsi"/>
          <w:sz w:val="22"/>
          <w:szCs w:val="22"/>
        </w:rPr>
        <w:t xml:space="preserve"> jest ceną ryczałtową</w:t>
      </w:r>
      <w:r w:rsidR="00055672" w:rsidRPr="008A17E1">
        <w:rPr>
          <w:rFonts w:ascii="Lato" w:hAnsi="Lato" w:cstheme="minorHAnsi"/>
          <w:sz w:val="22"/>
          <w:szCs w:val="22"/>
        </w:rPr>
        <w:t>. U</w:t>
      </w:r>
      <w:r w:rsidRPr="008A17E1">
        <w:rPr>
          <w:rFonts w:ascii="Lato" w:hAnsi="Lato" w:cstheme="minorHAnsi"/>
          <w:sz w:val="22"/>
          <w:szCs w:val="22"/>
        </w:rPr>
        <w:t xml:space="preserve">względnia </w:t>
      </w:r>
      <w:r w:rsidR="00055672" w:rsidRPr="008A17E1">
        <w:rPr>
          <w:rFonts w:ascii="Lato" w:hAnsi="Lato" w:cstheme="minorHAnsi"/>
          <w:sz w:val="22"/>
          <w:szCs w:val="22"/>
        </w:rPr>
        <w:t xml:space="preserve">ona </w:t>
      </w:r>
      <w:r w:rsidRPr="008A17E1">
        <w:rPr>
          <w:rFonts w:ascii="Lato" w:hAnsi="Lato" w:cstheme="minorHAnsi"/>
          <w:sz w:val="22"/>
          <w:szCs w:val="22"/>
        </w:rPr>
        <w:t xml:space="preserve">wszystkie koszty - wszystkie elementy niezbędne do pełnego zrealizowania zamówienia - zgodnie z zapisami </w:t>
      </w:r>
      <w:r w:rsidR="005971A1" w:rsidRPr="008A17E1">
        <w:rPr>
          <w:rFonts w:ascii="Lato" w:hAnsi="Lato" w:cstheme="minorHAnsi"/>
          <w:sz w:val="22"/>
          <w:szCs w:val="22"/>
        </w:rPr>
        <w:t>zapytania ofertowego</w:t>
      </w:r>
      <w:r w:rsidR="006A5A5F" w:rsidRPr="008A17E1">
        <w:rPr>
          <w:rFonts w:ascii="Lato" w:hAnsi="Lato" w:cstheme="minorHAnsi"/>
          <w:sz w:val="22"/>
          <w:szCs w:val="22"/>
        </w:rPr>
        <w:t xml:space="preserve"> wraz z załącznikami do niego</w:t>
      </w:r>
      <w:r w:rsidRPr="008A17E1">
        <w:rPr>
          <w:rFonts w:ascii="Lato" w:hAnsi="Lato" w:cstheme="minorHAnsi"/>
          <w:sz w:val="22"/>
          <w:szCs w:val="22"/>
        </w:rPr>
        <w:t>.</w:t>
      </w:r>
      <w:r w:rsidR="00C25DE2" w:rsidRPr="008A17E1">
        <w:rPr>
          <w:rFonts w:ascii="Lato" w:hAnsi="Lato" w:cstheme="minorHAnsi"/>
          <w:sz w:val="22"/>
          <w:szCs w:val="22"/>
        </w:rPr>
        <w:t xml:space="preserve"> </w:t>
      </w:r>
      <w:r w:rsidR="00625E4F" w:rsidRPr="008A17E1">
        <w:rPr>
          <w:rFonts w:ascii="Lato" w:hAnsi="Lato" w:cstheme="minorHAnsi"/>
          <w:sz w:val="22"/>
          <w:szCs w:val="22"/>
        </w:rPr>
        <w:t>Ż</w:t>
      </w:r>
      <w:r w:rsidRPr="008A17E1">
        <w:rPr>
          <w:rFonts w:ascii="Lato" w:hAnsi="Lato" w:cstheme="minorHAnsi"/>
          <w:sz w:val="22"/>
          <w:szCs w:val="22"/>
        </w:rPr>
        <w:t>adne niedoszacowanie, pominięcie, brak rozpoznania przedmiotu zamówienia nie będzie podstawą do żądania zmiany ceny umowy określonej w ofercie.</w:t>
      </w:r>
    </w:p>
    <w:p w14:paraId="679BB11B" w14:textId="379F0BCD" w:rsidR="00AB0725" w:rsidRPr="008A17E1" w:rsidRDefault="00AB0725" w:rsidP="00AB0725">
      <w:pPr>
        <w:pStyle w:val="Akapitzlist"/>
        <w:numPr>
          <w:ilvl w:val="0"/>
          <w:numId w:val="36"/>
        </w:numPr>
        <w:rPr>
          <w:rFonts w:ascii="Lato" w:hAnsi="Lato" w:cstheme="minorHAnsi"/>
          <w:sz w:val="22"/>
          <w:szCs w:val="22"/>
        </w:rPr>
      </w:pPr>
      <w:bookmarkStart w:id="0" w:name="_Hlk219986265"/>
      <w:r w:rsidRPr="008A17E1">
        <w:rPr>
          <w:rFonts w:ascii="Lato" w:hAnsi="Lato" w:cstheme="minorHAnsi"/>
          <w:sz w:val="22"/>
          <w:szCs w:val="22"/>
        </w:rPr>
        <w:t xml:space="preserve">Oferuję </w:t>
      </w:r>
      <w:r w:rsidRPr="008A17E1">
        <w:rPr>
          <w:rFonts w:ascii="Lato" w:hAnsi="Lato" w:cstheme="minorHAnsi"/>
          <w:b/>
          <w:sz w:val="22"/>
          <w:szCs w:val="22"/>
        </w:rPr>
        <w:t>następując</w:t>
      </w:r>
      <w:r w:rsidR="002734C3" w:rsidRPr="008A17E1">
        <w:rPr>
          <w:rFonts w:ascii="Lato" w:hAnsi="Lato" w:cstheme="minorHAnsi"/>
          <w:b/>
          <w:sz w:val="22"/>
          <w:szCs w:val="22"/>
        </w:rPr>
        <w:t>y</w:t>
      </w:r>
      <w:r w:rsidRPr="008A17E1">
        <w:rPr>
          <w:rFonts w:ascii="Lato" w:hAnsi="Lato" w:cstheme="minorHAnsi"/>
          <w:b/>
          <w:sz w:val="22"/>
          <w:szCs w:val="22"/>
        </w:rPr>
        <w:t xml:space="preserve"> termin gwarancji</w:t>
      </w:r>
      <w:r w:rsidR="00F206D8" w:rsidRPr="008A17E1">
        <w:rPr>
          <w:rFonts w:ascii="Lato" w:hAnsi="Lato" w:cstheme="minorHAnsi"/>
          <w:b/>
          <w:sz w:val="22"/>
          <w:szCs w:val="22"/>
        </w:rPr>
        <w:t xml:space="preserve"> Wykonawcy (jakości wykonania)</w:t>
      </w:r>
      <w:r w:rsidR="002734C3" w:rsidRPr="008A17E1">
        <w:rPr>
          <w:rFonts w:ascii="Lato" w:hAnsi="Lato" w:cstheme="minorHAnsi"/>
          <w:b/>
          <w:sz w:val="22"/>
          <w:szCs w:val="22"/>
        </w:rPr>
        <w:t xml:space="preserve"> na cały przedmiot zamówienia</w:t>
      </w:r>
      <w:r w:rsidRPr="008A17E1">
        <w:rPr>
          <w:rFonts w:ascii="Lato" w:hAnsi="Lato" w:cstheme="minorHAnsi"/>
          <w:sz w:val="22"/>
          <w:szCs w:val="22"/>
        </w:rPr>
        <w:t xml:space="preserve">: … </w:t>
      </w:r>
      <w:r w:rsidR="00F206D8" w:rsidRPr="008A17E1">
        <w:rPr>
          <w:rFonts w:ascii="Lato" w:hAnsi="Lato" w:cstheme="minorHAnsi"/>
          <w:sz w:val="22"/>
          <w:szCs w:val="22"/>
        </w:rPr>
        <w:t>lat.</w:t>
      </w:r>
    </w:p>
    <w:bookmarkEnd w:id="0"/>
    <w:p w14:paraId="3877138E" w14:textId="3D730200" w:rsidR="00F206D8" w:rsidRPr="008A17E1" w:rsidRDefault="00F206D8" w:rsidP="00F206D8">
      <w:pPr>
        <w:pStyle w:val="Akapitzlist"/>
        <w:numPr>
          <w:ilvl w:val="0"/>
          <w:numId w:val="36"/>
        </w:numPr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Oferuję następując</w:t>
      </w:r>
      <w:r w:rsidR="002734C3" w:rsidRPr="008A17E1">
        <w:rPr>
          <w:rFonts w:ascii="Lato" w:hAnsi="Lato" w:cstheme="minorHAnsi"/>
          <w:sz w:val="22"/>
          <w:szCs w:val="22"/>
        </w:rPr>
        <w:t>ą</w:t>
      </w:r>
      <w:r w:rsidRPr="008A17E1">
        <w:rPr>
          <w:rFonts w:ascii="Lato" w:hAnsi="Lato" w:cstheme="minorHAnsi"/>
          <w:sz w:val="22"/>
          <w:szCs w:val="22"/>
        </w:rPr>
        <w:t xml:space="preserve"> </w:t>
      </w:r>
      <w:r w:rsidR="002734C3" w:rsidRPr="008A17E1">
        <w:rPr>
          <w:rFonts w:ascii="Lato" w:hAnsi="Lato" w:cstheme="minorHAnsi"/>
          <w:sz w:val="22"/>
          <w:szCs w:val="22"/>
        </w:rPr>
        <w:t xml:space="preserve">łączną </w:t>
      </w:r>
      <w:r w:rsidR="002734C3" w:rsidRPr="008A17E1">
        <w:rPr>
          <w:rFonts w:ascii="Lato" w:hAnsi="Lato" w:cstheme="minorHAnsi"/>
          <w:b/>
          <w:sz w:val="22"/>
          <w:szCs w:val="22"/>
        </w:rPr>
        <w:t>moc instalacji</w:t>
      </w:r>
      <w:r w:rsidRPr="008A17E1">
        <w:rPr>
          <w:rFonts w:ascii="Lato" w:hAnsi="Lato" w:cstheme="minorHAnsi"/>
          <w:sz w:val="22"/>
          <w:szCs w:val="22"/>
        </w:rPr>
        <w:t xml:space="preserve">: …………… </w:t>
      </w:r>
      <w:r w:rsidR="002734C3" w:rsidRPr="008A17E1">
        <w:rPr>
          <w:rFonts w:ascii="Lato" w:hAnsi="Lato" w:cstheme="minorHAnsi"/>
          <w:sz w:val="22"/>
          <w:szCs w:val="22"/>
        </w:rPr>
        <w:t>kW</w:t>
      </w:r>
      <w:r w:rsidRPr="008A17E1">
        <w:rPr>
          <w:rFonts w:ascii="Lato" w:hAnsi="Lato" w:cstheme="minorHAnsi"/>
          <w:sz w:val="22"/>
          <w:szCs w:val="22"/>
        </w:rPr>
        <w:t>.</w:t>
      </w:r>
    </w:p>
    <w:p w14:paraId="72825029" w14:textId="49153E1D" w:rsidR="00F206D8" w:rsidRPr="008A17E1" w:rsidRDefault="00F206D8" w:rsidP="00F206D8">
      <w:pPr>
        <w:pStyle w:val="Akapitzlist"/>
        <w:numPr>
          <w:ilvl w:val="0"/>
          <w:numId w:val="36"/>
        </w:numPr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Oferuję następując</w:t>
      </w:r>
      <w:r w:rsidR="002734C3" w:rsidRPr="008A17E1">
        <w:rPr>
          <w:rFonts w:ascii="Lato" w:hAnsi="Lato" w:cstheme="minorHAnsi"/>
          <w:sz w:val="22"/>
          <w:szCs w:val="22"/>
        </w:rPr>
        <w:t>y</w:t>
      </w:r>
      <w:r w:rsidRPr="008A17E1">
        <w:rPr>
          <w:rFonts w:ascii="Lato" w:hAnsi="Lato" w:cstheme="minorHAnsi"/>
          <w:sz w:val="22"/>
          <w:szCs w:val="22"/>
        </w:rPr>
        <w:t xml:space="preserve"> termin </w:t>
      </w:r>
      <w:r w:rsidRPr="008A17E1">
        <w:rPr>
          <w:rFonts w:ascii="Lato" w:hAnsi="Lato" w:cstheme="minorHAnsi"/>
          <w:b/>
          <w:sz w:val="22"/>
          <w:szCs w:val="22"/>
        </w:rPr>
        <w:t xml:space="preserve">gwarancji </w:t>
      </w:r>
      <w:r w:rsidR="002734C3" w:rsidRPr="008A17E1">
        <w:rPr>
          <w:rFonts w:ascii="Lato" w:hAnsi="Lato" w:cstheme="minorHAnsi"/>
          <w:b/>
          <w:sz w:val="22"/>
          <w:szCs w:val="22"/>
        </w:rPr>
        <w:t>producenta na sprawność modułu fotowoltaicznego</w:t>
      </w:r>
      <w:r w:rsidRPr="008A17E1">
        <w:rPr>
          <w:rFonts w:ascii="Lato" w:hAnsi="Lato" w:cstheme="minorHAnsi"/>
          <w:sz w:val="22"/>
          <w:szCs w:val="22"/>
        </w:rPr>
        <w:t xml:space="preserve">: </w:t>
      </w:r>
      <w:r w:rsidR="002734C3" w:rsidRPr="008A17E1">
        <w:rPr>
          <w:rFonts w:ascii="Lato" w:hAnsi="Lato" w:cstheme="minorHAnsi"/>
          <w:sz w:val="22"/>
          <w:szCs w:val="22"/>
        </w:rPr>
        <w:t>…</w:t>
      </w:r>
      <w:r w:rsidRPr="008A17E1">
        <w:rPr>
          <w:rFonts w:ascii="Lato" w:hAnsi="Lato" w:cstheme="minorHAnsi"/>
          <w:sz w:val="22"/>
          <w:szCs w:val="22"/>
        </w:rPr>
        <w:t xml:space="preserve"> lat.</w:t>
      </w:r>
    </w:p>
    <w:p w14:paraId="7F853744" w14:textId="492D3D76" w:rsidR="007D7C31" w:rsidRPr="008A17E1" w:rsidRDefault="002515D5" w:rsidP="00172357">
      <w:pPr>
        <w:pStyle w:val="Akapitzlist"/>
        <w:numPr>
          <w:ilvl w:val="0"/>
          <w:numId w:val="36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Dysponujemy niezbędnym zapleczem technicznym </w:t>
      </w:r>
      <w:r w:rsidR="0031786C" w:rsidRPr="008A17E1">
        <w:rPr>
          <w:rFonts w:ascii="Lato" w:hAnsi="Lato" w:cstheme="minorHAnsi"/>
          <w:sz w:val="22"/>
          <w:szCs w:val="22"/>
        </w:rPr>
        <w:t xml:space="preserve">i </w:t>
      </w:r>
      <w:r w:rsidR="00F84F27" w:rsidRPr="008A17E1">
        <w:rPr>
          <w:rFonts w:ascii="Lato" w:hAnsi="Lato" w:cstheme="minorHAnsi"/>
          <w:sz w:val="22"/>
          <w:szCs w:val="22"/>
        </w:rPr>
        <w:t xml:space="preserve">potencjałem osobowym gwarantującym rzetelne wykonanie zamówienia. Posiadamy uprawnienia zawodowe do wykonania zamówienia lub dysponujemy osobami posiadającymi odpowiednie uprawnienia zawodowe do wykonania zamówienia. </w:t>
      </w:r>
    </w:p>
    <w:p w14:paraId="359C7DB2" w14:textId="6CAC0776" w:rsidR="002515D5" w:rsidRPr="008A17E1" w:rsidRDefault="007D7C31" w:rsidP="00172357">
      <w:pPr>
        <w:pStyle w:val="Akapitzlist"/>
        <w:numPr>
          <w:ilvl w:val="0"/>
          <w:numId w:val="36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Zobowiązujemy się </w:t>
      </w:r>
      <w:r w:rsidR="008B01BC" w:rsidRPr="008A17E1">
        <w:rPr>
          <w:rFonts w:ascii="Lato" w:hAnsi="Lato" w:cstheme="minorHAnsi"/>
          <w:sz w:val="22"/>
          <w:szCs w:val="22"/>
        </w:rPr>
        <w:t xml:space="preserve">do </w:t>
      </w:r>
      <w:r w:rsidRPr="008A17E1">
        <w:rPr>
          <w:rFonts w:ascii="Lato" w:hAnsi="Lato" w:cstheme="minorHAnsi"/>
          <w:sz w:val="22"/>
          <w:szCs w:val="22"/>
        </w:rPr>
        <w:t>zapewnienia stałego i wykwalifikowanego Personelu, materiałów, sprzętów i urządzeń niezbędnych do wykonania i utrzymania</w:t>
      </w:r>
      <w:r w:rsidR="00A3252D" w:rsidRPr="008A17E1">
        <w:rPr>
          <w:rFonts w:ascii="Lato" w:hAnsi="Lato" w:cstheme="minorHAnsi"/>
          <w:sz w:val="22"/>
          <w:szCs w:val="22"/>
        </w:rPr>
        <w:t xml:space="preserve"> dostawy i</w:t>
      </w:r>
      <w:r w:rsidRPr="008A17E1">
        <w:rPr>
          <w:rFonts w:ascii="Lato" w:hAnsi="Lato" w:cstheme="minorHAnsi"/>
          <w:sz w:val="22"/>
          <w:szCs w:val="22"/>
        </w:rPr>
        <w:t xml:space="preserve"> </w:t>
      </w:r>
      <w:r w:rsidR="00A3252D" w:rsidRPr="008A17E1">
        <w:rPr>
          <w:rFonts w:ascii="Lato" w:hAnsi="Lato" w:cstheme="minorHAnsi"/>
          <w:sz w:val="22"/>
          <w:szCs w:val="22"/>
        </w:rPr>
        <w:t>robót</w:t>
      </w:r>
      <w:r w:rsidRPr="008A17E1">
        <w:rPr>
          <w:rFonts w:ascii="Lato" w:hAnsi="Lato" w:cstheme="minorHAnsi"/>
          <w:sz w:val="22"/>
          <w:szCs w:val="22"/>
        </w:rPr>
        <w:t xml:space="preserve"> w stopniu, w jakim wymaga tego jakość i terminowość prac.</w:t>
      </w:r>
    </w:p>
    <w:p w14:paraId="535C8305" w14:textId="725AF7EE" w:rsidR="0094507C" w:rsidRPr="008A17E1" w:rsidRDefault="0094507C" w:rsidP="0094507C">
      <w:pPr>
        <w:pStyle w:val="Akapitzlist"/>
        <w:numPr>
          <w:ilvl w:val="0"/>
          <w:numId w:val="36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  <w:u w:val="single"/>
        </w:rPr>
        <w:t>Oświadczam</w:t>
      </w:r>
      <w:r w:rsidRPr="008A17E1">
        <w:rPr>
          <w:rFonts w:ascii="Lato" w:hAnsi="Lato" w:cstheme="minorHAnsi"/>
          <w:sz w:val="22"/>
          <w:szCs w:val="22"/>
        </w:rPr>
        <w:t>, że dysponuję lub będę dysponował co najmniej jedną osobą</w:t>
      </w:r>
      <w:r w:rsidR="00F70B71" w:rsidRPr="008A17E1">
        <w:rPr>
          <w:rFonts w:ascii="Lato" w:hAnsi="Lato" w:cstheme="minorHAnsi"/>
          <w:sz w:val="22"/>
          <w:szCs w:val="22"/>
        </w:rPr>
        <w:t xml:space="preserve"> (załącznik nr 4)</w:t>
      </w:r>
      <w:r w:rsidRPr="008A17E1">
        <w:rPr>
          <w:rFonts w:ascii="Lato" w:hAnsi="Lato" w:cstheme="minorHAnsi"/>
          <w:sz w:val="22"/>
          <w:szCs w:val="22"/>
        </w:rPr>
        <w:t>:</w:t>
      </w:r>
    </w:p>
    <w:p w14:paraId="4BC8A317" w14:textId="2EAAE179" w:rsidR="0094507C" w:rsidRPr="008A17E1" w:rsidRDefault="0094507C" w:rsidP="0094507C">
      <w:pPr>
        <w:pStyle w:val="Akapitzlist"/>
        <w:ind w:left="360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1) </w:t>
      </w:r>
      <w:r w:rsidRPr="0052637E">
        <w:rPr>
          <w:rFonts w:ascii="Lato" w:hAnsi="Lato" w:cstheme="minorHAnsi"/>
          <w:b/>
          <w:sz w:val="22"/>
          <w:szCs w:val="22"/>
        </w:rPr>
        <w:t xml:space="preserve">pełniącą funkcję </w:t>
      </w:r>
      <w:r w:rsidR="0052637E" w:rsidRPr="0052637E">
        <w:rPr>
          <w:rFonts w:ascii="Lato" w:hAnsi="Lato" w:cstheme="minorHAnsi"/>
          <w:b/>
          <w:sz w:val="22"/>
          <w:szCs w:val="22"/>
        </w:rPr>
        <w:t>p</w:t>
      </w:r>
      <w:r w:rsidRPr="0052637E">
        <w:rPr>
          <w:rFonts w:ascii="Lato" w:hAnsi="Lato" w:cstheme="minorHAnsi"/>
          <w:b/>
          <w:sz w:val="22"/>
          <w:szCs w:val="22"/>
        </w:rPr>
        <w:t>rojektanta</w:t>
      </w:r>
      <w:r w:rsidRPr="008A17E1">
        <w:rPr>
          <w:rFonts w:ascii="Lato" w:hAnsi="Lato" w:cstheme="minorHAnsi"/>
          <w:sz w:val="22"/>
          <w:szCs w:val="22"/>
        </w:rPr>
        <w:t xml:space="preserve">, uprawnioną do wykonywania samodzielnych funkcji technicznych w budownictwie, posiadającą uprawnienia do projektowania w specjalności instalacyjnej w zakresie sieci, instalacji i urządzeń elektrycznych i elektroenergetycznych bez ograniczeń – wydane na podstawie Ustawy z dnia 07 lipca 1994 r. Prawo budowlane (Dz. U. z 2025 r. poz. 418) – Rozdział 2 </w:t>
      </w:r>
      <w:r w:rsidRPr="008A17E1">
        <w:rPr>
          <w:rFonts w:ascii="Lato" w:hAnsi="Lato" w:cstheme="minorHAnsi"/>
          <w:sz w:val="22"/>
          <w:szCs w:val="22"/>
        </w:rPr>
        <w:lastRenderedPageBreak/>
        <w:t>„Samodzielne funkcje techniczne w budownictwie” lub odpowiadające im równoważne uprawnienia budowlane, które zostały wydane na podstawie wcześniej obowiązujących przepisów, z min. 3 letnim doświadczeniem.</w:t>
      </w:r>
    </w:p>
    <w:p w14:paraId="6B257F85" w14:textId="1BABE893" w:rsidR="0094507C" w:rsidRPr="008A17E1" w:rsidRDefault="0094507C" w:rsidP="0094507C">
      <w:pPr>
        <w:pStyle w:val="Akapitzlist"/>
        <w:numPr>
          <w:ilvl w:val="0"/>
          <w:numId w:val="40"/>
        </w:numPr>
        <w:jc w:val="both"/>
        <w:rPr>
          <w:rFonts w:ascii="Lato" w:hAnsi="Lato" w:cstheme="minorHAnsi"/>
          <w:sz w:val="22"/>
          <w:szCs w:val="22"/>
        </w:rPr>
      </w:pPr>
      <w:r w:rsidRPr="00290706">
        <w:rPr>
          <w:rFonts w:ascii="Lato" w:hAnsi="Lato" w:cstheme="minorHAnsi"/>
          <w:b/>
          <w:sz w:val="22"/>
          <w:szCs w:val="22"/>
        </w:rPr>
        <w:t>pełniącą funkcję instalatora (montażysty)</w:t>
      </w:r>
      <w:r w:rsidRPr="008A17E1">
        <w:rPr>
          <w:rFonts w:ascii="Lato" w:hAnsi="Lato" w:cstheme="minorHAnsi"/>
          <w:sz w:val="22"/>
          <w:szCs w:val="22"/>
        </w:rPr>
        <w:t xml:space="preserve"> posiadającą certyfikat instalatora OZE PV wydany przez Urząd Nadzoru Technicznego (art. 136 ust. 2 ustawy o OZE) oraz kwalifikacje G1 uprawniające do eksploatacji sieci oraz urządzeń i instalacji zgodnie z zapisami art. 54 ust. 1 ustawy Prawo Energetyczne), z min. 3 letnim doświadczeniem.</w:t>
      </w:r>
    </w:p>
    <w:p w14:paraId="189A0D2D" w14:textId="037D411B" w:rsidR="0094507C" w:rsidRPr="008A17E1" w:rsidRDefault="0094507C" w:rsidP="0094507C">
      <w:pPr>
        <w:pStyle w:val="Akapitzlist"/>
        <w:numPr>
          <w:ilvl w:val="0"/>
          <w:numId w:val="40"/>
        </w:numPr>
        <w:jc w:val="both"/>
        <w:rPr>
          <w:rFonts w:ascii="Lato" w:hAnsi="Lato" w:cstheme="minorHAnsi"/>
          <w:sz w:val="22"/>
          <w:szCs w:val="22"/>
        </w:rPr>
      </w:pPr>
      <w:r w:rsidRPr="00290706">
        <w:rPr>
          <w:rFonts w:ascii="Lato" w:hAnsi="Lato" w:cstheme="minorHAnsi"/>
          <w:b/>
          <w:sz w:val="22"/>
          <w:szCs w:val="22"/>
        </w:rPr>
        <w:t>pełniącą funkcję kierownika robót montażowych</w:t>
      </w:r>
      <w:r w:rsidRPr="008A17E1">
        <w:rPr>
          <w:rFonts w:ascii="Lato" w:hAnsi="Lato" w:cstheme="minorHAnsi"/>
          <w:sz w:val="22"/>
          <w:szCs w:val="22"/>
        </w:rPr>
        <w:t>, która będzie nadzorowała roboty budowlane stanowiące przedmiot zamówienia, posiadającą uprawnienia budowlane w specjalności instalacyjnej w zakresie sieci, instalacji i urządzeń elektrycznych i elektroenergetycznych bez ograniczeń, uprawniające do umożliwiające kierowanie robotami budowlanymi tej specjalności, zgodne z aktualnym stanem prawnym.</w:t>
      </w:r>
    </w:p>
    <w:p w14:paraId="0BB95B39" w14:textId="26E66404" w:rsidR="00FA1686" w:rsidRPr="008A17E1" w:rsidRDefault="00FA1686" w:rsidP="000462E7">
      <w:pPr>
        <w:pStyle w:val="Akapitzlist"/>
        <w:numPr>
          <w:ilvl w:val="0"/>
          <w:numId w:val="36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  <w:u w:val="single"/>
        </w:rPr>
        <w:t>Oświadczam</w:t>
      </w:r>
      <w:r w:rsidRPr="008A17E1">
        <w:rPr>
          <w:rFonts w:ascii="Lato" w:hAnsi="Lato" w:cstheme="minorHAnsi"/>
          <w:sz w:val="22"/>
          <w:szCs w:val="22"/>
        </w:rPr>
        <w:t xml:space="preserve">, że </w:t>
      </w:r>
      <w:r w:rsidR="000462E7" w:rsidRPr="008A17E1">
        <w:rPr>
          <w:rFonts w:ascii="Lato" w:hAnsi="Lato" w:cstheme="minorHAnsi"/>
          <w:sz w:val="22"/>
          <w:szCs w:val="22"/>
        </w:rPr>
        <w:t xml:space="preserve">w okresie ostatnich 3 lat przed upływem terminu składania ofert, a jeżeli okres prowadzenia działalności jest krótszy - w tym okresie, </w:t>
      </w:r>
      <w:r w:rsidR="000462E7" w:rsidRPr="00841CD2">
        <w:rPr>
          <w:rFonts w:ascii="Lato" w:hAnsi="Lato" w:cstheme="minorHAnsi"/>
          <w:sz w:val="22"/>
          <w:szCs w:val="22"/>
          <w:u w:val="single"/>
        </w:rPr>
        <w:t>zrealizowałem należycie</w:t>
      </w:r>
      <w:r w:rsidR="000462E7" w:rsidRPr="008A17E1">
        <w:rPr>
          <w:rFonts w:ascii="Lato" w:hAnsi="Lato" w:cstheme="minorHAnsi"/>
          <w:sz w:val="22"/>
          <w:szCs w:val="22"/>
        </w:rPr>
        <w:t xml:space="preserve"> co najmniej 3 dostawy polegające na dostawie i montażu instalacji fotowoltaicznej o mocy min. 40 kW każda, lub o wartości nie mniejszej niż 120.000,00 zł (słownie złotych: sto dwadzieścia tysięcy) brutto każda</w:t>
      </w:r>
      <w:r w:rsidRPr="008A17E1">
        <w:rPr>
          <w:rFonts w:ascii="Lato" w:hAnsi="Lato" w:cstheme="minorHAnsi"/>
          <w:sz w:val="22"/>
          <w:szCs w:val="22"/>
        </w:rPr>
        <w:t xml:space="preserve"> (załącznik nr </w:t>
      </w:r>
      <w:r w:rsidR="000462E7" w:rsidRPr="008A17E1">
        <w:rPr>
          <w:rFonts w:ascii="Lato" w:hAnsi="Lato" w:cstheme="minorHAnsi"/>
          <w:sz w:val="22"/>
          <w:szCs w:val="22"/>
        </w:rPr>
        <w:t>5</w:t>
      </w:r>
      <w:r w:rsidRPr="008A17E1">
        <w:rPr>
          <w:rFonts w:ascii="Lato" w:hAnsi="Lato" w:cstheme="minorHAnsi"/>
          <w:sz w:val="22"/>
          <w:szCs w:val="22"/>
        </w:rPr>
        <w:t>).</w:t>
      </w:r>
    </w:p>
    <w:p w14:paraId="114ACC8B" w14:textId="3E1A22E4" w:rsidR="0094507C" w:rsidRPr="008A17E1" w:rsidRDefault="0094507C" w:rsidP="002D3750">
      <w:pPr>
        <w:pStyle w:val="Akapitzlist"/>
        <w:numPr>
          <w:ilvl w:val="0"/>
          <w:numId w:val="36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  <w:u w:val="single"/>
        </w:rPr>
        <w:t>Oświadczam</w:t>
      </w:r>
      <w:r w:rsidRPr="008A17E1">
        <w:rPr>
          <w:rFonts w:ascii="Lato" w:hAnsi="Lato" w:cstheme="minorHAnsi"/>
          <w:sz w:val="22"/>
          <w:szCs w:val="22"/>
        </w:rPr>
        <w:t xml:space="preserve">, że </w:t>
      </w:r>
      <w:r w:rsidRPr="001519BD">
        <w:rPr>
          <w:rFonts w:ascii="Lato" w:hAnsi="Lato" w:cstheme="minorHAnsi"/>
          <w:b/>
          <w:sz w:val="22"/>
          <w:szCs w:val="22"/>
        </w:rPr>
        <w:t>uczestniczyłem w wizji lokalnej</w:t>
      </w:r>
      <w:r w:rsidRPr="008A17E1">
        <w:rPr>
          <w:rFonts w:ascii="Lato" w:hAnsi="Lato" w:cstheme="minorHAnsi"/>
          <w:sz w:val="22"/>
          <w:szCs w:val="22"/>
        </w:rPr>
        <w:t xml:space="preserve"> i zapoznałem się </w:t>
      </w:r>
      <w:r w:rsidRPr="008A17E1">
        <w:rPr>
          <w:rFonts w:ascii="Arial" w:hAnsi="Arial" w:cs="Arial"/>
          <w:sz w:val="22"/>
          <w:szCs w:val="22"/>
        </w:rPr>
        <w:t>̨</w:t>
      </w:r>
      <w:r w:rsidRPr="008A17E1">
        <w:rPr>
          <w:rFonts w:ascii="Lato" w:hAnsi="Lato" w:cstheme="minorHAnsi"/>
          <w:sz w:val="22"/>
          <w:szCs w:val="22"/>
        </w:rPr>
        <w:t xml:space="preserve"> z rzeczywistymi warunkami realizacji przedmiotu zam</w:t>
      </w:r>
      <w:r w:rsidRPr="008A17E1">
        <w:rPr>
          <w:rFonts w:ascii="Lato" w:hAnsi="Lato" w:cs="Lato"/>
          <w:sz w:val="22"/>
          <w:szCs w:val="22"/>
        </w:rPr>
        <w:t>ó</w:t>
      </w:r>
      <w:r w:rsidRPr="008A17E1">
        <w:rPr>
          <w:rFonts w:ascii="Lato" w:hAnsi="Lato" w:cstheme="minorHAnsi"/>
          <w:sz w:val="22"/>
          <w:szCs w:val="22"/>
        </w:rPr>
        <w:t xml:space="preserve">wienia oraz, </w:t>
      </w:r>
      <w:r w:rsidRPr="008A17E1">
        <w:rPr>
          <w:rFonts w:ascii="Lato" w:hAnsi="Lato" w:cs="Lato"/>
          <w:sz w:val="22"/>
          <w:szCs w:val="22"/>
        </w:rPr>
        <w:t>ż</w:t>
      </w:r>
      <w:r w:rsidRPr="008A17E1">
        <w:rPr>
          <w:rFonts w:ascii="Lato" w:hAnsi="Lato" w:cstheme="minorHAnsi"/>
          <w:sz w:val="22"/>
          <w:szCs w:val="22"/>
        </w:rPr>
        <w:t>e uwzgl</w:t>
      </w:r>
      <w:r w:rsidRPr="008A17E1">
        <w:rPr>
          <w:rFonts w:ascii="Lato" w:hAnsi="Lato" w:cs="Lato"/>
          <w:sz w:val="22"/>
          <w:szCs w:val="22"/>
        </w:rPr>
        <w:t>ę</w:t>
      </w:r>
      <w:r w:rsidRPr="008A17E1">
        <w:rPr>
          <w:rFonts w:ascii="Lato" w:hAnsi="Lato" w:cstheme="minorHAnsi"/>
          <w:sz w:val="22"/>
          <w:szCs w:val="22"/>
        </w:rPr>
        <w:t>dni</w:t>
      </w:r>
      <w:r w:rsidRPr="008A17E1">
        <w:rPr>
          <w:rFonts w:ascii="Lato" w:hAnsi="Lato" w:cs="Lato"/>
          <w:sz w:val="22"/>
          <w:szCs w:val="22"/>
        </w:rPr>
        <w:t>ł</w:t>
      </w:r>
      <w:r w:rsidRPr="008A17E1">
        <w:rPr>
          <w:rFonts w:ascii="Lato" w:hAnsi="Lato" w:cstheme="minorHAnsi"/>
          <w:sz w:val="22"/>
          <w:szCs w:val="22"/>
        </w:rPr>
        <w:t>em je w cenie oferty i w terminie wykonania przedmiotu zam</w:t>
      </w:r>
      <w:r w:rsidRPr="008A17E1">
        <w:rPr>
          <w:rFonts w:ascii="Lato" w:hAnsi="Lato" w:cs="Lato"/>
          <w:sz w:val="22"/>
          <w:szCs w:val="22"/>
        </w:rPr>
        <w:t>ó</w:t>
      </w:r>
      <w:r w:rsidRPr="008A17E1">
        <w:rPr>
          <w:rFonts w:ascii="Lato" w:hAnsi="Lato" w:cstheme="minorHAnsi"/>
          <w:sz w:val="22"/>
          <w:szCs w:val="22"/>
        </w:rPr>
        <w:t>wienia.</w:t>
      </w:r>
    </w:p>
    <w:p w14:paraId="5B5081FA" w14:textId="333431F9" w:rsidR="004E1C79" w:rsidRPr="008A17E1" w:rsidRDefault="00B83FD4" w:rsidP="0094507C">
      <w:pPr>
        <w:pStyle w:val="Akapitzlist"/>
        <w:numPr>
          <w:ilvl w:val="0"/>
          <w:numId w:val="36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Po zapoznaniu się z warunkami zawartymi w projekcie umowy</w:t>
      </w:r>
      <w:r w:rsidR="003701A6" w:rsidRPr="008A17E1">
        <w:rPr>
          <w:rFonts w:ascii="Lato" w:hAnsi="Lato" w:cstheme="minorHAnsi"/>
          <w:sz w:val="22"/>
          <w:szCs w:val="22"/>
        </w:rPr>
        <w:t xml:space="preserve">, </w:t>
      </w:r>
      <w:r w:rsidRPr="008A17E1">
        <w:rPr>
          <w:rFonts w:ascii="Lato" w:hAnsi="Lato" w:cstheme="minorHAnsi"/>
          <w:sz w:val="22"/>
          <w:szCs w:val="22"/>
        </w:rPr>
        <w:t>oświadczamy, że przyjmujemy wszystkie warunki Zamawiającego bez zast</w:t>
      </w:r>
      <w:bookmarkStart w:id="1" w:name="_GoBack"/>
      <w:bookmarkEnd w:id="1"/>
      <w:r w:rsidRPr="008A17E1">
        <w:rPr>
          <w:rFonts w:ascii="Lato" w:hAnsi="Lato" w:cstheme="minorHAnsi"/>
          <w:sz w:val="22"/>
          <w:szCs w:val="22"/>
        </w:rPr>
        <w:t>rzeżeń i zobowiązujemy się do za</w:t>
      </w:r>
      <w:r w:rsidR="00186421" w:rsidRPr="008A17E1">
        <w:rPr>
          <w:rFonts w:ascii="Lato" w:hAnsi="Lato" w:cstheme="minorHAnsi"/>
          <w:sz w:val="22"/>
          <w:szCs w:val="22"/>
        </w:rPr>
        <w:t>warcia umowy na tych warunkach.</w:t>
      </w:r>
      <w:r w:rsidR="004E1C79" w:rsidRPr="008A17E1">
        <w:rPr>
          <w:rFonts w:ascii="Lato" w:hAnsi="Lato" w:cstheme="minorHAnsi"/>
          <w:sz w:val="22"/>
          <w:szCs w:val="22"/>
        </w:rPr>
        <w:t xml:space="preserve"> W przypadku wyboru naszej oferty zobowiązujemy się do zawarcia umowy w terminie i miejscu wyznaczonym przez Zamawiającego</w:t>
      </w:r>
      <w:r w:rsidR="003701A6" w:rsidRPr="008A17E1">
        <w:rPr>
          <w:rFonts w:ascii="Lato" w:hAnsi="Lato" w:cstheme="minorHAnsi"/>
          <w:sz w:val="22"/>
          <w:szCs w:val="22"/>
        </w:rPr>
        <w:t xml:space="preserve"> w ciągu </w:t>
      </w:r>
      <w:r w:rsidR="007912F1" w:rsidRPr="008A17E1">
        <w:rPr>
          <w:rFonts w:ascii="Lato" w:hAnsi="Lato" w:cstheme="minorHAnsi"/>
          <w:sz w:val="22"/>
          <w:szCs w:val="22"/>
        </w:rPr>
        <w:t>związania</w:t>
      </w:r>
      <w:r w:rsidR="003701A6" w:rsidRPr="008A17E1">
        <w:rPr>
          <w:rFonts w:ascii="Lato" w:hAnsi="Lato" w:cstheme="minorHAnsi"/>
          <w:sz w:val="22"/>
          <w:szCs w:val="22"/>
        </w:rPr>
        <w:t xml:space="preserve"> ofert</w:t>
      </w:r>
      <w:r w:rsidR="007912F1" w:rsidRPr="008A17E1">
        <w:rPr>
          <w:rFonts w:ascii="Lato" w:hAnsi="Lato" w:cstheme="minorHAnsi"/>
          <w:sz w:val="22"/>
          <w:szCs w:val="22"/>
        </w:rPr>
        <w:t>ą</w:t>
      </w:r>
      <w:r w:rsidR="004E1C79" w:rsidRPr="008A17E1">
        <w:rPr>
          <w:rFonts w:ascii="Lato" w:hAnsi="Lato" w:cstheme="minorHAnsi"/>
          <w:sz w:val="22"/>
          <w:szCs w:val="22"/>
        </w:rPr>
        <w:t>.</w:t>
      </w:r>
    </w:p>
    <w:p w14:paraId="3A974410" w14:textId="33EDD3F2" w:rsidR="007058CE" w:rsidRPr="008A17E1" w:rsidRDefault="007058CE" w:rsidP="0094507C">
      <w:pPr>
        <w:pStyle w:val="Akapitzlist"/>
        <w:numPr>
          <w:ilvl w:val="0"/>
          <w:numId w:val="36"/>
        </w:numPr>
        <w:ind w:left="357" w:hanging="357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Jesteśmy związani niniejszą ofertą </w:t>
      </w:r>
      <w:r w:rsidR="00E369D1" w:rsidRPr="008A17E1">
        <w:rPr>
          <w:rFonts w:ascii="Lato" w:hAnsi="Lato" w:cstheme="minorHAnsi"/>
          <w:sz w:val="22"/>
          <w:szCs w:val="22"/>
        </w:rPr>
        <w:t>30</w:t>
      </w:r>
      <w:r w:rsidR="00291935" w:rsidRPr="008A17E1">
        <w:rPr>
          <w:rFonts w:ascii="Lato" w:hAnsi="Lato" w:cstheme="minorHAnsi"/>
          <w:sz w:val="22"/>
          <w:szCs w:val="22"/>
        </w:rPr>
        <w:t xml:space="preserve"> dni </w:t>
      </w:r>
      <w:r w:rsidRPr="008A17E1">
        <w:rPr>
          <w:rFonts w:ascii="Lato" w:hAnsi="Lato" w:cstheme="minorHAnsi"/>
          <w:sz w:val="22"/>
          <w:szCs w:val="22"/>
        </w:rPr>
        <w:t>od dnia upływu składania ofert</w:t>
      </w:r>
      <w:r w:rsidR="007E07E1" w:rsidRPr="008A17E1">
        <w:rPr>
          <w:rFonts w:ascii="Lato" w:hAnsi="Lato" w:cstheme="minorHAnsi"/>
          <w:sz w:val="22"/>
          <w:szCs w:val="22"/>
        </w:rPr>
        <w:t>.</w:t>
      </w:r>
    </w:p>
    <w:p w14:paraId="7D98EB68" w14:textId="64A66771" w:rsidR="00965C48" w:rsidRPr="008A17E1" w:rsidRDefault="00965C48" w:rsidP="0094507C">
      <w:pPr>
        <w:pStyle w:val="Akapitzlist"/>
        <w:numPr>
          <w:ilvl w:val="0"/>
          <w:numId w:val="36"/>
        </w:numPr>
        <w:ind w:left="357" w:hanging="357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Oświadczamy, pod rygorem wykluczenia z postępowania, iż wszystkie informacje zamieszczone w naszej ofercie i załącznikach do oferty są prawdziwe.</w:t>
      </w:r>
    </w:p>
    <w:p w14:paraId="7294F469" w14:textId="77777777" w:rsidR="00427CD9" w:rsidRPr="008A17E1" w:rsidRDefault="00427CD9" w:rsidP="0094507C">
      <w:pPr>
        <w:pStyle w:val="Akapitzlist"/>
        <w:numPr>
          <w:ilvl w:val="0"/>
          <w:numId w:val="36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Tajemnica przedsiębiorstwa:</w:t>
      </w:r>
    </w:p>
    <w:p w14:paraId="57714F43" w14:textId="660F6EFF" w:rsidR="00427CD9" w:rsidRPr="008A17E1" w:rsidRDefault="003701A6" w:rsidP="003660F0">
      <w:pPr>
        <w:ind w:left="360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Z</w:t>
      </w:r>
      <w:r w:rsidR="00427CD9" w:rsidRPr="008A17E1">
        <w:rPr>
          <w:rFonts w:ascii="Lato" w:hAnsi="Lato" w:cstheme="minorHAnsi"/>
          <w:sz w:val="22"/>
          <w:szCs w:val="22"/>
        </w:rPr>
        <w:t>astrzegamy, że informacje : ………</w:t>
      </w:r>
      <w:r w:rsidRPr="008A17E1">
        <w:rPr>
          <w:rFonts w:ascii="Lato" w:hAnsi="Lato" w:cstheme="minorHAnsi"/>
          <w:sz w:val="22"/>
          <w:szCs w:val="22"/>
        </w:rPr>
        <w:t>…………………………………………….</w:t>
      </w:r>
      <w:r w:rsidR="00427CD9" w:rsidRPr="008A17E1">
        <w:rPr>
          <w:rFonts w:ascii="Lato" w:hAnsi="Lato" w:cstheme="minorHAnsi"/>
          <w:sz w:val="22"/>
          <w:szCs w:val="22"/>
        </w:rPr>
        <w:t xml:space="preserve">…..………..(wymienić czego dotyczy) </w:t>
      </w:r>
    </w:p>
    <w:p w14:paraId="30FAA591" w14:textId="37632A78" w:rsidR="00427CD9" w:rsidRPr="008A17E1" w:rsidRDefault="00427CD9" w:rsidP="003660F0">
      <w:pPr>
        <w:ind w:left="360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Zawarte w następujących dokumentach: ………</w:t>
      </w:r>
      <w:r w:rsidR="003701A6" w:rsidRPr="008A17E1">
        <w:rPr>
          <w:rFonts w:ascii="Lato" w:hAnsi="Lato" w:cstheme="minorHAnsi"/>
          <w:sz w:val="22"/>
          <w:szCs w:val="22"/>
        </w:rPr>
        <w:t>…………….</w:t>
      </w:r>
      <w:r w:rsidRPr="008A17E1">
        <w:rPr>
          <w:rFonts w:ascii="Lato" w:hAnsi="Lato" w:cstheme="minorHAnsi"/>
          <w:sz w:val="22"/>
          <w:szCs w:val="22"/>
        </w:rPr>
        <w:t>………………………..… (nazwa dokumentu) stanowią tajemnicę przedsiębiorstwa zgodnie z definicją zawartą w treści art. 11 ust. 4 ustawy z 16.04.1993 r. o zwalczaniu nieuczciwej konkurencji (</w:t>
      </w:r>
      <w:r w:rsidR="008876CF" w:rsidRPr="008A17E1">
        <w:rPr>
          <w:rFonts w:ascii="Lato" w:hAnsi="Lato" w:cstheme="minorHAnsi"/>
          <w:sz w:val="22"/>
          <w:szCs w:val="22"/>
        </w:rPr>
        <w:t>Dz.U. 2022 poz. 1233</w:t>
      </w:r>
      <w:r w:rsidRPr="008A17E1">
        <w:rPr>
          <w:rFonts w:ascii="Lato" w:hAnsi="Lato" w:cstheme="minorHAnsi"/>
          <w:sz w:val="22"/>
          <w:szCs w:val="22"/>
        </w:rPr>
        <w:t>) nie mogą być udostępniane innym uczestnikom postępowania.</w:t>
      </w:r>
    </w:p>
    <w:p w14:paraId="3253A100" w14:textId="38917217" w:rsidR="00427CD9" w:rsidRPr="008A17E1" w:rsidRDefault="00427CD9" w:rsidP="003660F0">
      <w:pPr>
        <w:ind w:left="360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UZASADNIENIE:</w:t>
      </w:r>
      <w:r w:rsidR="003701A6" w:rsidRPr="008A17E1">
        <w:rPr>
          <w:rFonts w:ascii="Lato" w:hAnsi="Lato" w:cstheme="minorHAnsi"/>
          <w:sz w:val="22"/>
          <w:szCs w:val="22"/>
        </w:rPr>
        <w:t xml:space="preserve"> </w:t>
      </w:r>
      <w:r w:rsidRPr="008A17E1">
        <w:rPr>
          <w:rFonts w:ascii="Lato" w:hAnsi="Lato" w:cstheme="minorHAnsi"/>
          <w:sz w:val="22"/>
          <w:szCs w:val="22"/>
        </w:rPr>
        <w:t>Jednocześnie wykazujemy, iż zastrzeżone informacje stanowią tajemnice przedsiębiorstwa</w:t>
      </w:r>
      <w:r w:rsidR="003701A6" w:rsidRPr="008A17E1">
        <w:rPr>
          <w:rFonts w:ascii="Lato" w:hAnsi="Lato" w:cstheme="minorHAnsi"/>
          <w:sz w:val="22"/>
          <w:szCs w:val="22"/>
        </w:rPr>
        <w:t xml:space="preserve"> </w:t>
      </w:r>
      <w:r w:rsidRPr="008A17E1">
        <w:rPr>
          <w:rFonts w:ascii="Lato" w:hAnsi="Lato" w:cstheme="minorHAnsi"/>
          <w:sz w:val="22"/>
          <w:szCs w:val="22"/>
        </w:rPr>
        <w:t>ponieważ:</w:t>
      </w:r>
      <w:r w:rsidR="00291935" w:rsidRPr="008A17E1">
        <w:rPr>
          <w:rFonts w:ascii="Lato" w:hAnsi="Lato" w:cstheme="minorHAnsi"/>
          <w:sz w:val="22"/>
          <w:szCs w:val="22"/>
        </w:rPr>
        <w:t xml:space="preserve"> ………</w:t>
      </w:r>
      <w:r w:rsidR="003701A6" w:rsidRPr="008A17E1">
        <w:rPr>
          <w:rFonts w:ascii="Lato" w:hAnsi="Lato" w:cstheme="minorHAnsi"/>
          <w:sz w:val="22"/>
          <w:szCs w:val="22"/>
        </w:rPr>
        <w:t>………………………………………..</w:t>
      </w:r>
      <w:r w:rsidR="00291935" w:rsidRPr="008A17E1">
        <w:rPr>
          <w:rFonts w:ascii="Lato" w:hAnsi="Lato" w:cstheme="minorHAnsi"/>
          <w:sz w:val="22"/>
          <w:szCs w:val="22"/>
        </w:rPr>
        <w:t>………………………………………………………….</w:t>
      </w:r>
    </w:p>
    <w:p w14:paraId="4D54466E" w14:textId="008D0659" w:rsidR="00427CD9" w:rsidRPr="008A17E1" w:rsidRDefault="00291935" w:rsidP="003660F0">
      <w:pPr>
        <w:tabs>
          <w:tab w:val="left" w:pos="426"/>
        </w:tabs>
        <w:ind w:left="357"/>
        <w:contextualSpacing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(</w:t>
      </w:r>
      <w:r w:rsidR="00427CD9" w:rsidRPr="008A17E1">
        <w:rPr>
          <w:rFonts w:ascii="Lato" w:hAnsi="Lato" w:cstheme="minorHAnsi"/>
          <w:sz w:val="22"/>
          <w:szCs w:val="22"/>
        </w:rPr>
        <w:t>Wykonawca informację, iż zastrzeżone  informacje stanowią tajemnice przedsiębiorstwa, wykazuje powyżej lub w osobnym załączniku  (pliku) w O</w:t>
      </w:r>
      <w:r w:rsidRPr="008A17E1">
        <w:rPr>
          <w:rFonts w:ascii="Lato" w:hAnsi="Lato" w:cstheme="minorHAnsi"/>
          <w:sz w:val="22"/>
          <w:szCs w:val="22"/>
        </w:rPr>
        <w:t>fercie).</w:t>
      </w:r>
    </w:p>
    <w:p w14:paraId="600B0816" w14:textId="2CB6B29D" w:rsidR="009A396A" w:rsidRPr="008A17E1" w:rsidRDefault="009A396A" w:rsidP="0094507C">
      <w:pPr>
        <w:pStyle w:val="Akapitzlist"/>
        <w:numPr>
          <w:ilvl w:val="0"/>
          <w:numId w:val="36"/>
        </w:numPr>
        <w:ind w:left="357" w:hanging="357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Pod groźbą odpowiedzialności karnej, mając na względzie dyspozycje zawarte w art. 297 i 305 ustawy z dnia 6 czerwca 1997 r. –Kodeks karny (</w:t>
      </w:r>
      <w:r w:rsidR="00965C48" w:rsidRPr="008A17E1">
        <w:rPr>
          <w:rFonts w:ascii="Lato" w:hAnsi="Lato" w:cstheme="minorHAnsi"/>
          <w:sz w:val="22"/>
          <w:szCs w:val="22"/>
        </w:rPr>
        <w:t>Dz.U. z 202</w:t>
      </w:r>
      <w:r w:rsidR="005B028E" w:rsidRPr="008A17E1">
        <w:rPr>
          <w:rFonts w:ascii="Lato" w:hAnsi="Lato" w:cstheme="minorHAnsi"/>
          <w:sz w:val="22"/>
          <w:szCs w:val="22"/>
        </w:rPr>
        <w:t>5</w:t>
      </w:r>
      <w:r w:rsidR="00965C48" w:rsidRPr="008A17E1">
        <w:rPr>
          <w:rFonts w:ascii="Lato" w:hAnsi="Lato" w:cstheme="minorHAnsi"/>
          <w:sz w:val="22"/>
          <w:szCs w:val="22"/>
        </w:rPr>
        <w:t xml:space="preserve"> r. poz. </w:t>
      </w:r>
      <w:r w:rsidR="005B028E" w:rsidRPr="008A17E1">
        <w:rPr>
          <w:rFonts w:ascii="Lato" w:hAnsi="Lato" w:cstheme="minorHAnsi"/>
          <w:sz w:val="22"/>
          <w:szCs w:val="22"/>
        </w:rPr>
        <w:t>383</w:t>
      </w:r>
      <w:r w:rsidRPr="008A17E1">
        <w:rPr>
          <w:rFonts w:ascii="Lato" w:hAnsi="Lato" w:cstheme="minorHAnsi"/>
          <w:sz w:val="22"/>
          <w:szCs w:val="22"/>
        </w:rPr>
        <w:t>) oświadczamy, że załączone do niniejszej oferty doku</w:t>
      </w:r>
      <w:r w:rsidR="00FD69BF" w:rsidRPr="008A17E1">
        <w:rPr>
          <w:rFonts w:ascii="Lato" w:hAnsi="Lato" w:cstheme="minorHAnsi"/>
          <w:sz w:val="22"/>
          <w:szCs w:val="22"/>
        </w:rPr>
        <w:t xml:space="preserve">menty opisują stan faktyczny </w:t>
      </w:r>
      <w:r w:rsidRPr="008A17E1">
        <w:rPr>
          <w:rFonts w:ascii="Lato" w:hAnsi="Lato" w:cstheme="minorHAnsi"/>
          <w:sz w:val="22"/>
          <w:szCs w:val="22"/>
        </w:rPr>
        <w:t>i prawny, aktualny na dzień składania ofert.</w:t>
      </w:r>
    </w:p>
    <w:p w14:paraId="22420B49" w14:textId="2BF3F3C4" w:rsidR="00402385" w:rsidRPr="008A17E1" w:rsidRDefault="00402385" w:rsidP="0094507C">
      <w:pPr>
        <w:pStyle w:val="Akapitzlist"/>
        <w:numPr>
          <w:ilvl w:val="0"/>
          <w:numId w:val="36"/>
        </w:numPr>
        <w:ind w:left="357" w:hanging="357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Oświadczamy, że zapoznaliśmy się z treścią Klauzuli Informacyjnej, o której mowa w </w:t>
      </w:r>
      <w:r w:rsidR="003701A6" w:rsidRPr="008A17E1">
        <w:rPr>
          <w:rFonts w:ascii="Lato" w:hAnsi="Lato" w:cstheme="minorHAnsi"/>
          <w:sz w:val="22"/>
          <w:szCs w:val="22"/>
        </w:rPr>
        <w:t>zapytaniu ofertowym</w:t>
      </w:r>
      <w:r w:rsidRPr="008A17E1">
        <w:rPr>
          <w:rFonts w:ascii="Lato" w:hAnsi="Lato" w:cstheme="minorHAnsi"/>
          <w:sz w:val="22"/>
          <w:szCs w:val="22"/>
        </w:rPr>
        <w:t xml:space="preserve"> oraz, że wypełniliśmy obowiązki informacyjne przewidziane w art. 13 lub 14 RODO wobec osób fizycznych, od których dane osobowe bezpośrednio lub pośrednio pozyska</w:t>
      </w:r>
      <w:r w:rsidR="00FD69BF" w:rsidRPr="008A17E1">
        <w:rPr>
          <w:rFonts w:ascii="Lato" w:hAnsi="Lato" w:cstheme="minorHAnsi"/>
          <w:sz w:val="22"/>
          <w:szCs w:val="22"/>
        </w:rPr>
        <w:t>ne zostały w celu ubiegania się</w:t>
      </w:r>
      <w:r w:rsidRPr="008A17E1">
        <w:rPr>
          <w:rFonts w:ascii="Lato" w:hAnsi="Lato" w:cstheme="minorHAnsi"/>
          <w:sz w:val="22"/>
          <w:szCs w:val="22"/>
        </w:rPr>
        <w:t xml:space="preserve"> o udzielenie zamówienia publicznego w niniejszym postępowaniu.</w:t>
      </w:r>
    </w:p>
    <w:p w14:paraId="0022DE7E" w14:textId="307EC74E" w:rsidR="00165EE6" w:rsidRPr="008A17E1" w:rsidRDefault="00165EE6" w:rsidP="0094507C">
      <w:pPr>
        <w:pStyle w:val="Akapitzlist"/>
        <w:numPr>
          <w:ilvl w:val="0"/>
          <w:numId w:val="36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Oświadczam, że </w:t>
      </w:r>
      <w:r w:rsidRPr="008A17E1">
        <w:rPr>
          <w:rFonts w:ascii="Lato" w:hAnsi="Lato" w:cstheme="minorHAnsi"/>
          <w:b/>
          <w:sz w:val="22"/>
          <w:szCs w:val="22"/>
        </w:rPr>
        <w:t>jest</w:t>
      </w:r>
      <w:r w:rsidR="003660F0" w:rsidRPr="008A17E1">
        <w:rPr>
          <w:rFonts w:ascii="Lato" w:hAnsi="Lato" w:cstheme="minorHAnsi"/>
          <w:b/>
          <w:sz w:val="22"/>
          <w:szCs w:val="22"/>
        </w:rPr>
        <w:t>em</w:t>
      </w:r>
      <w:r w:rsidRPr="008A17E1">
        <w:rPr>
          <w:rFonts w:ascii="Lato" w:hAnsi="Lato" w:cstheme="minorHAnsi"/>
          <w:b/>
          <w:sz w:val="22"/>
          <w:szCs w:val="22"/>
        </w:rPr>
        <w:t xml:space="preserve"> / nie jest*</w:t>
      </w:r>
      <w:r w:rsidRPr="008A17E1">
        <w:rPr>
          <w:rFonts w:ascii="Lato" w:hAnsi="Lato" w:cstheme="minorHAnsi"/>
          <w:sz w:val="22"/>
          <w:szCs w:val="22"/>
        </w:rPr>
        <w:t xml:space="preserve"> powiązany osobowo lub kapitałowo</w:t>
      </w:r>
      <w:r w:rsidR="00B5355A" w:rsidRPr="008A17E1">
        <w:rPr>
          <w:rFonts w:ascii="Lato" w:hAnsi="Lato" w:cstheme="minorHAnsi"/>
          <w:sz w:val="22"/>
          <w:szCs w:val="22"/>
        </w:rPr>
        <w:t xml:space="preserve"> z</w:t>
      </w:r>
      <w:r w:rsidRPr="008A17E1">
        <w:rPr>
          <w:rFonts w:ascii="Lato" w:hAnsi="Lato" w:cstheme="minorHAnsi"/>
          <w:sz w:val="22"/>
          <w:szCs w:val="22"/>
        </w:rPr>
        <w:t xml:space="preserve"> Zamawiającym. </w:t>
      </w:r>
    </w:p>
    <w:p w14:paraId="54BE2E96" w14:textId="77777777" w:rsidR="00165EE6" w:rsidRPr="008A17E1" w:rsidRDefault="00165EE6" w:rsidP="003660F0">
      <w:pPr>
        <w:pStyle w:val="Akapitzlist"/>
        <w:ind w:left="360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F0E0DC8" w14:textId="77777777" w:rsidR="00165EE6" w:rsidRPr="008A17E1" w:rsidRDefault="00165EE6" w:rsidP="00FA709B">
      <w:pPr>
        <w:pStyle w:val="Akapitzlist"/>
        <w:numPr>
          <w:ilvl w:val="0"/>
          <w:numId w:val="37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uczestniczeniu w spółce jako wspólnik spółki cywilnej lub spółki osobowej;</w:t>
      </w:r>
    </w:p>
    <w:p w14:paraId="793378FC" w14:textId="77777777" w:rsidR="00165EE6" w:rsidRPr="008A17E1" w:rsidRDefault="00165EE6" w:rsidP="00FA709B">
      <w:pPr>
        <w:pStyle w:val="Akapitzlist"/>
        <w:numPr>
          <w:ilvl w:val="0"/>
          <w:numId w:val="37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posiadaniu co najmniej 10% udziałów lub akcji;</w:t>
      </w:r>
    </w:p>
    <w:p w14:paraId="46B558C1" w14:textId="77777777" w:rsidR="00165EE6" w:rsidRPr="008A17E1" w:rsidRDefault="00165EE6" w:rsidP="00FA709B">
      <w:pPr>
        <w:pStyle w:val="Akapitzlist"/>
        <w:numPr>
          <w:ilvl w:val="0"/>
          <w:numId w:val="37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lastRenderedPageBreak/>
        <w:t>pełnieniu funkcji członka organu nadzorczego lub zarządzającego, prokurenta, pełnomocnika;</w:t>
      </w:r>
    </w:p>
    <w:p w14:paraId="361AABAC" w14:textId="77777777" w:rsidR="00165EE6" w:rsidRPr="008A17E1" w:rsidRDefault="00165EE6" w:rsidP="00FA709B">
      <w:pPr>
        <w:pStyle w:val="Akapitzlist"/>
        <w:numPr>
          <w:ilvl w:val="0"/>
          <w:numId w:val="37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3838AADE" w14:textId="77777777" w:rsidR="00165EE6" w:rsidRPr="008A17E1" w:rsidRDefault="00165EE6" w:rsidP="00FA709B">
      <w:pPr>
        <w:pStyle w:val="Akapitzlist"/>
        <w:numPr>
          <w:ilvl w:val="0"/>
          <w:numId w:val="37"/>
        </w:numPr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pozostawaniu z wykonawcą w takim stosunku prawnym lub faktycznym, że może to budzić uzasadnione wątpliwości co do bezstronności tych osób. </w:t>
      </w:r>
    </w:p>
    <w:p w14:paraId="70FFE821" w14:textId="0BAD6CB7" w:rsidR="00165EE6" w:rsidRPr="008A17E1" w:rsidRDefault="00165EE6" w:rsidP="0094507C">
      <w:pPr>
        <w:pStyle w:val="Akapitzlist"/>
        <w:numPr>
          <w:ilvl w:val="0"/>
          <w:numId w:val="36"/>
        </w:numPr>
        <w:ind w:left="357" w:hanging="357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Oświadczam, że </w:t>
      </w:r>
      <w:r w:rsidRPr="008A17E1">
        <w:rPr>
          <w:rFonts w:ascii="Lato" w:hAnsi="Lato" w:cstheme="minorHAnsi"/>
          <w:b/>
          <w:sz w:val="22"/>
          <w:szCs w:val="22"/>
        </w:rPr>
        <w:t>podlegam / nie podlegam*</w:t>
      </w:r>
      <w:r w:rsidRPr="008A17E1">
        <w:rPr>
          <w:rFonts w:ascii="Lato" w:hAnsi="Lato" w:cstheme="minorHAnsi"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7932F3" w:rsidRPr="008A17E1">
        <w:rPr>
          <w:rFonts w:ascii="Lato" w:hAnsi="Lato" w:cstheme="minorHAnsi"/>
          <w:sz w:val="22"/>
          <w:szCs w:val="22"/>
        </w:rPr>
        <w:t>5</w:t>
      </w:r>
      <w:r w:rsidR="007D3277" w:rsidRPr="008A17E1">
        <w:rPr>
          <w:rFonts w:ascii="Lato" w:hAnsi="Lato" w:cstheme="minorHAnsi"/>
          <w:sz w:val="22"/>
          <w:szCs w:val="22"/>
        </w:rPr>
        <w:t xml:space="preserve">r. </w:t>
      </w:r>
      <w:r w:rsidRPr="008A17E1">
        <w:rPr>
          <w:rFonts w:ascii="Lato" w:hAnsi="Lato" w:cstheme="minorHAnsi"/>
          <w:sz w:val="22"/>
          <w:szCs w:val="22"/>
        </w:rPr>
        <w:t xml:space="preserve">poz. </w:t>
      </w:r>
      <w:r w:rsidR="007D3277" w:rsidRPr="008A17E1">
        <w:rPr>
          <w:rFonts w:ascii="Lato" w:hAnsi="Lato" w:cstheme="minorHAnsi"/>
          <w:sz w:val="22"/>
          <w:szCs w:val="22"/>
        </w:rPr>
        <w:t>514</w:t>
      </w:r>
      <w:r w:rsidRPr="008A17E1">
        <w:rPr>
          <w:rFonts w:ascii="Lato" w:hAnsi="Lato" w:cstheme="minorHAnsi"/>
          <w:sz w:val="22"/>
          <w:szCs w:val="22"/>
        </w:rPr>
        <w:t>).</w:t>
      </w:r>
    </w:p>
    <w:p w14:paraId="43D965C5" w14:textId="43D5A273" w:rsidR="00CF14AA" w:rsidRPr="008A17E1" w:rsidRDefault="00BE5293" w:rsidP="0094507C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b/>
          <w:sz w:val="22"/>
          <w:szCs w:val="22"/>
        </w:rPr>
        <w:t>Do niniejszej oferty dołączono</w:t>
      </w:r>
      <w:r w:rsidRPr="008A17E1">
        <w:rPr>
          <w:rFonts w:ascii="Lato" w:hAnsi="Lato" w:cstheme="minorHAnsi"/>
          <w:sz w:val="22"/>
          <w:szCs w:val="22"/>
        </w:rPr>
        <w:t xml:space="preserve"> jako załączniki</w:t>
      </w:r>
      <w:r w:rsidR="00520FD7" w:rsidRPr="008A17E1">
        <w:rPr>
          <w:rFonts w:ascii="Lato" w:hAnsi="Lato" w:cstheme="minorHAnsi"/>
          <w:sz w:val="22"/>
          <w:szCs w:val="22"/>
        </w:rPr>
        <w:t xml:space="preserve"> (podać numer załącznika)</w:t>
      </w:r>
      <w:r w:rsidRPr="008A17E1">
        <w:rPr>
          <w:rFonts w:ascii="Lato" w:hAnsi="Lato" w:cstheme="minorHAnsi"/>
          <w:sz w:val="22"/>
          <w:szCs w:val="22"/>
        </w:rPr>
        <w:t>:</w:t>
      </w:r>
    </w:p>
    <w:p w14:paraId="7C207437" w14:textId="0213CB97" w:rsidR="005E7BAC" w:rsidRPr="008A17E1" w:rsidRDefault="005E7BAC" w:rsidP="00841426">
      <w:pPr>
        <w:pStyle w:val="Akapitzlist"/>
        <w:numPr>
          <w:ilvl w:val="0"/>
          <w:numId w:val="38"/>
        </w:numPr>
        <w:ind w:left="714" w:hanging="357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Załącznik nr </w:t>
      </w:r>
      <w:r w:rsidR="00841426" w:rsidRPr="008A17E1">
        <w:rPr>
          <w:rFonts w:ascii="Lato" w:hAnsi="Lato" w:cstheme="minorHAnsi"/>
          <w:sz w:val="22"/>
          <w:szCs w:val="22"/>
        </w:rPr>
        <w:t>1</w:t>
      </w:r>
      <w:r w:rsidRPr="008A17E1">
        <w:rPr>
          <w:rFonts w:ascii="Lato" w:hAnsi="Lato" w:cstheme="minorHAnsi"/>
          <w:sz w:val="22"/>
          <w:szCs w:val="22"/>
        </w:rPr>
        <w:t xml:space="preserve">a </w:t>
      </w:r>
      <w:r w:rsidR="001B54CB" w:rsidRPr="008A17E1">
        <w:rPr>
          <w:rFonts w:ascii="Lato" w:hAnsi="Lato" w:cstheme="minorHAnsi"/>
          <w:sz w:val="22"/>
          <w:szCs w:val="22"/>
        </w:rPr>
        <w:t xml:space="preserve">do zapytania ofertowego </w:t>
      </w:r>
      <w:r w:rsidRPr="008A17E1">
        <w:rPr>
          <w:rFonts w:ascii="Lato" w:hAnsi="Lato" w:cstheme="minorHAnsi"/>
          <w:sz w:val="22"/>
          <w:szCs w:val="22"/>
        </w:rPr>
        <w:t>– Arkusz Informacji Technicznej</w:t>
      </w:r>
      <w:r w:rsidR="002308DD" w:rsidRPr="008A17E1">
        <w:rPr>
          <w:rFonts w:ascii="Lato" w:hAnsi="Lato" w:cstheme="minorHAnsi"/>
          <w:sz w:val="22"/>
          <w:szCs w:val="22"/>
        </w:rPr>
        <w:t xml:space="preserve"> wraz z wymaganymi certyfikatami</w:t>
      </w:r>
      <w:r w:rsidR="00841426" w:rsidRPr="008A17E1">
        <w:rPr>
          <w:rFonts w:ascii="Lato" w:hAnsi="Lato" w:cstheme="minorHAnsi"/>
          <w:sz w:val="22"/>
          <w:szCs w:val="22"/>
        </w:rPr>
        <w:t xml:space="preserve"> oraz dokumentami potwierdzającymi spełnienie minimalnych parametrów wskazanych przez Zamawiającego</w:t>
      </w:r>
      <w:r w:rsidR="00093C81" w:rsidRPr="008A17E1">
        <w:rPr>
          <w:rFonts w:ascii="Lato" w:hAnsi="Lato" w:cstheme="minorHAnsi"/>
          <w:sz w:val="22"/>
          <w:szCs w:val="22"/>
        </w:rPr>
        <w:t>,</w:t>
      </w:r>
    </w:p>
    <w:p w14:paraId="4F411791" w14:textId="7A0DE4EA" w:rsidR="00841426" w:rsidRPr="008A17E1" w:rsidRDefault="00CB7750" w:rsidP="00FE5DB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Załącznik nr 4 – Wykaz </w:t>
      </w:r>
      <w:r w:rsidR="00841426" w:rsidRPr="008A17E1">
        <w:rPr>
          <w:rFonts w:ascii="Lato" w:hAnsi="Lato" w:cstheme="minorHAnsi"/>
          <w:sz w:val="22"/>
          <w:szCs w:val="22"/>
        </w:rPr>
        <w:t>osób</w:t>
      </w:r>
      <w:r w:rsidR="00093C81" w:rsidRPr="008A17E1">
        <w:rPr>
          <w:rFonts w:ascii="Lato" w:hAnsi="Lato" w:cstheme="minorHAnsi"/>
          <w:sz w:val="22"/>
          <w:szCs w:val="22"/>
        </w:rPr>
        <w:t>,</w:t>
      </w:r>
    </w:p>
    <w:p w14:paraId="485B8C4A" w14:textId="09F794A3" w:rsidR="00CB7750" w:rsidRPr="008A17E1" w:rsidRDefault="00841426" w:rsidP="00FE5DB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Załącznik nr 5 – Wykaz dostaw</w:t>
      </w:r>
      <w:r w:rsidR="00093C81" w:rsidRPr="008A17E1">
        <w:rPr>
          <w:rFonts w:ascii="Lato" w:hAnsi="Lato" w:cstheme="minorHAnsi"/>
          <w:sz w:val="22"/>
          <w:szCs w:val="22"/>
        </w:rPr>
        <w:t>,</w:t>
      </w:r>
    </w:p>
    <w:p w14:paraId="5A5BB8A7" w14:textId="18EFACE1" w:rsidR="00CB7750" w:rsidRPr="008A17E1" w:rsidRDefault="006E20D6" w:rsidP="00FE5DB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Dokument potwierdzający </w:t>
      </w:r>
      <w:r w:rsidR="000462E7" w:rsidRPr="008A17E1">
        <w:rPr>
          <w:rFonts w:ascii="Lato" w:hAnsi="Lato" w:cstheme="minorHAnsi"/>
          <w:sz w:val="22"/>
          <w:szCs w:val="22"/>
        </w:rPr>
        <w:t>posiadanie i opłacenie ubezpieczenia od odpowiedzialności cywilnej w zakresie prowadzonej działalności,</w:t>
      </w:r>
    </w:p>
    <w:p w14:paraId="0153DF44" w14:textId="1C753D2D" w:rsidR="00464B11" w:rsidRDefault="00464B11" w:rsidP="00FE5DB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theme="minorHAnsi"/>
          <w:sz w:val="22"/>
          <w:szCs w:val="22"/>
        </w:rPr>
      </w:pPr>
      <w:r>
        <w:rPr>
          <w:rFonts w:ascii="Lato" w:hAnsi="Lato" w:cstheme="minorHAnsi"/>
          <w:sz w:val="22"/>
          <w:szCs w:val="22"/>
        </w:rPr>
        <w:t>……………………………….,</w:t>
      </w:r>
    </w:p>
    <w:p w14:paraId="713EF4AF" w14:textId="01B46A04" w:rsidR="00FE5DB5" w:rsidRPr="008A17E1" w:rsidRDefault="00FE5DB5" w:rsidP="00FE5DB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 xml:space="preserve">………………………………. </w:t>
      </w:r>
      <w:r w:rsidR="005663C7" w:rsidRPr="008A17E1">
        <w:rPr>
          <w:rFonts w:ascii="Lato" w:hAnsi="Lato" w:cstheme="minorHAnsi"/>
          <w:sz w:val="22"/>
          <w:szCs w:val="22"/>
        </w:rPr>
        <w:t>Itd.</w:t>
      </w:r>
    </w:p>
    <w:p w14:paraId="0EE27BD3" w14:textId="77777777" w:rsidR="003701A6" w:rsidRPr="008A17E1" w:rsidRDefault="003701A6" w:rsidP="005971A1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Lato" w:hAnsi="Lato" w:cstheme="minorHAnsi"/>
          <w:sz w:val="22"/>
          <w:szCs w:val="22"/>
        </w:rPr>
      </w:pPr>
    </w:p>
    <w:p w14:paraId="3B0F9D19" w14:textId="77777777" w:rsidR="003701A6" w:rsidRPr="008A17E1" w:rsidRDefault="009A396A" w:rsidP="005971A1">
      <w:pPr>
        <w:autoSpaceDE w:val="0"/>
        <w:autoSpaceDN w:val="0"/>
        <w:adjustRightInd w:val="0"/>
        <w:spacing w:line="276" w:lineRule="auto"/>
        <w:ind w:left="3540" w:hanging="3540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ab/>
      </w:r>
    </w:p>
    <w:p w14:paraId="6CC53101" w14:textId="77777777" w:rsidR="003701A6" w:rsidRPr="008A17E1" w:rsidRDefault="003701A6" w:rsidP="005971A1">
      <w:pPr>
        <w:autoSpaceDE w:val="0"/>
        <w:autoSpaceDN w:val="0"/>
        <w:adjustRightInd w:val="0"/>
        <w:spacing w:line="276" w:lineRule="auto"/>
        <w:ind w:left="3540" w:hanging="3540"/>
        <w:rPr>
          <w:rFonts w:ascii="Lato" w:hAnsi="Lato" w:cstheme="minorHAnsi"/>
          <w:sz w:val="22"/>
          <w:szCs w:val="22"/>
        </w:rPr>
      </w:pPr>
    </w:p>
    <w:p w14:paraId="426AECCC" w14:textId="610A8CB7" w:rsidR="009A396A" w:rsidRPr="008A17E1" w:rsidRDefault="009A396A" w:rsidP="003701A6">
      <w:pPr>
        <w:autoSpaceDE w:val="0"/>
        <w:autoSpaceDN w:val="0"/>
        <w:adjustRightInd w:val="0"/>
        <w:spacing w:line="276" w:lineRule="auto"/>
        <w:ind w:left="3540" w:hanging="3540"/>
        <w:jc w:val="right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ab/>
      </w:r>
      <w:r w:rsidR="007266B7" w:rsidRPr="008A17E1">
        <w:rPr>
          <w:rFonts w:ascii="Lato" w:hAnsi="Lato" w:cstheme="minorHAnsi"/>
          <w:sz w:val="22"/>
          <w:szCs w:val="22"/>
        </w:rPr>
        <w:tab/>
      </w:r>
      <w:r w:rsidRPr="008A17E1">
        <w:rPr>
          <w:rFonts w:ascii="Lato" w:hAnsi="Lato" w:cstheme="minorHAnsi"/>
          <w:sz w:val="22"/>
          <w:szCs w:val="22"/>
        </w:rPr>
        <w:t>-----------------------------------------------------</w:t>
      </w:r>
    </w:p>
    <w:p w14:paraId="1B0B1392" w14:textId="510609BF" w:rsidR="009A396A" w:rsidRPr="008A17E1" w:rsidRDefault="009A396A" w:rsidP="003701A6">
      <w:pPr>
        <w:autoSpaceDE w:val="0"/>
        <w:autoSpaceDN w:val="0"/>
        <w:adjustRightInd w:val="0"/>
        <w:spacing w:line="276" w:lineRule="auto"/>
        <w:jc w:val="right"/>
        <w:rPr>
          <w:rFonts w:ascii="Lato" w:hAnsi="Lato" w:cstheme="minorHAnsi"/>
          <w:sz w:val="22"/>
          <w:szCs w:val="22"/>
        </w:rPr>
      </w:pPr>
      <w:r w:rsidRPr="008A17E1">
        <w:rPr>
          <w:rFonts w:ascii="Lato" w:hAnsi="Lato" w:cstheme="minorHAnsi"/>
          <w:sz w:val="22"/>
          <w:szCs w:val="22"/>
        </w:rPr>
        <w:t>Podpis Wykonawcy</w:t>
      </w:r>
    </w:p>
    <w:p w14:paraId="0CCBB8E9" w14:textId="77777777" w:rsidR="00CB7750" w:rsidRDefault="00CB7750" w:rsidP="00CB7750">
      <w:pPr>
        <w:autoSpaceDE w:val="0"/>
        <w:autoSpaceDN w:val="0"/>
        <w:adjustRightInd w:val="0"/>
        <w:spacing w:line="276" w:lineRule="auto"/>
        <w:rPr>
          <w:rFonts w:ascii="Lato" w:hAnsi="Lato" w:cstheme="minorHAnsi"/>
          <w:sz w:val="16"/>
          <w:szCs w:val="16"/>
        </w:rPr>
      </w:pPr>
    </w:p>
    <w:p w14:paraId="6FB0CCFC" w14:textId="2D3A6373" w:rsidR="003701A6" w:rsidRPr="00CB7750" w:rsidRDefault="00CB7750" w:rsidP="00CB7750">
      <w:pPr>
        <w:autoSpaceDE w:val="0"/>
        <w:autoSpaceDN w:val="0"/>
        <w:adjustRightInd w:val="0"/>
        <w:spacing w:line="276" w:lineRule="auto"/>
        <w:rPr>
          <w:rFonts w:ascii="Lato" w:hAnsi="Lato" w:cstheme="minorHAnsi"/>
          <w:sz w:val="14"/>
          <w:szCs w:val="14"/>
        </w:rPr>
      </w:pPr>
      <w:r w:rsidRPr="00CB7750">
        <w:rPr>
          <w:rFonts w:ascii="Lato" w:hAnsi="Lato" w:cstheme="minorHAnsi"/>
          <w:sz w:val="14"/>
          <w:szCs w:val="14"/>
        </w:rPr>
        <w:t>Dokumenty podpisane w formie elektronicznej należy: podpisać kwalifikowanym podpisem elektronicznym lub podpisem zaufanym lub elektronicznym podpisem osobistym przez osobę uprawnioną do składania oświadczeń woli w imieniu Wykonawcy.</w:t>
      </w:r>
    </w:p>
    <w:p w14:paraId="71FC5499" w14:textId="77777777" w:rsidR="00CB7750" w:rsidRDefault="00CB7750" w:rsidP="005971A1">
      <w:pPr>
        <w:pStyle w:val="Tekstpodstawowy"/>
        <w:spacing w:line="276" w:lineRule="auto"/>
        <w:rPr>
          <w:rFonts w:ascii="Lato" w:hAnsi="Lato" w:cstheme="minorHAnsi"/>
          <w:sz w:val="20"/>
        </w:rPr>
      </w:pPr>
    </w:p>
    <w:p w14:paraId="415FBF94" w14:textId="77777777" w:rsidR="00CB7750" w:rsidRDefault="00CB7750" w:rsidP="005971A1">
      <w:pPr>
        <w:pStyle w:val="Tekstpodstawowy"/>
        <w:spacing w:line="276" w:lineRule="auto"/>
        <w:rPr>
          <w:rFonts w:ascii="Lato" w:hAnsi="Lato" w:cstheme="minorHAnsi"/>
          <w:sz w:val="20"/>
        </w:rPr>
      </w:pPr>
    </w:p>
    <w:p w14:paraId="12FA8A21" w14:textId="784670BB" w:rsidR="007B0490" w:rsidRPr="00A47ED2" w:rsidRDefault="007B0490" w:rsidP="005971A1">
      <w:pPr>
        <w:pStyle w:val="Tekstpodstawowy"/>
        <w:spacing w:line="276" w:lineRule="auto"/>
        <w:rPr>
          <w:rFonts w:ascii="Lato" w:hAnsi="Lato" w:cstheme="minorHAnsi"/>
          <w:sz w:val="20"/>
        </w:rPr>
      </w:pPr>
      <w:r w:rsidRPr="00A47ED2">
        <w:rPr>
          <w:rFonts w:ascii="Lato" w:hAnsi="Lato" w:cstheme="minorHAnsi"/>
          <w:sz w:val="20"/>
        </w:rPr>
        <w:t>*/       niepotrzebne skreślić</w:t>
      </w:r>
    </w:p>
    <w:p w14:paraId="3091CF68" w14:textId="77777777" w:rsidR="007B0490" w:rsidRPr="00A47ED2" w:rsidRDefault="007B0490" w:rsidP="005971A1">
      <w:pPr>
        <w:pStyle w:val="Tekstpodstawowy"/>
        <w:spacing w:line="276" w:lineRule="auto"/>
        <w:ind w:left="284" w:hanging="284"/>
        <w:rPr>
          <w:rFonts w:ascii="Lato" w:hAnsi="Lato" w:cstheme="minorHAnsi"/>
          <w:sz w:val="20"/>
        </w:rPr>
      </w:pPr>
      <w:r w:rsidRPr="00A47ED2">
        <w:rPr>
          <w:rFonts w:ascii="Lato" w:hAnsi="Lato" w:cstheme="minorHAnsi"/>
          <w:sz w:val="20"/>
        </w:rPr>
        <w:t>**/     przy rozbieżności między ceną wyrażoną cyfrą a  słownie, ważne jest określenie słownie</w:t>
      </w:r>
    </w:p>
    <w:p w14:paraId="30AC911E" w14:textId="77777777" w:rsidR="00E902BE" w:rsidRDefault="007B0490" w:rsidP="00E902BE">
      <w:pPr>
        <w:pStyle w:val="Tekstpodstawowy"/>
        <w:ind w:left="284" w:hanging="284"/>
        <w:rPr>
          <w:rFonts w:ascii="Lato" w:hAnsi="Lato"/>
          <w:sz w:val="16"/>
          <w:szCs w:val="16"/>
        </w:rPr>
      </w:pPr>
      <w:r w:rsidRPr="00A47ED2">
        <w:rPr>
          <w:rFonts w:ascii="Lato" w:hAnsi="Lato" w:cstheme="minorHAnsi"/>
          <w:sz w:val="20"/>
        </w:rPr>
        <w:t xml:space="preserve">***/   </w:t>
      </w:r>
      <w:r w:rsidR="00E902BE">
        <w:rPr>
          <w:rFonts w:ascii="Lato" w:hAnsi="Lato"/>
          <w:b/>
          <w:sz w:val="16"/>
          <w:szCs w:val="16"/>
        </w:rPr>
        <w:t xml:space="preserve">pod pojęciem ceny należy rozumieć definicję zawartą w art. 3 ustawy z dnia 09 maja 2014r. o  informowaniu o cenach towarów i usług (Dz. U. z 2023 r. poz. 168), </w:t>
      </w:r>
      <w:r w:rsidR="00E902BE">
        <w:rPr>
          <w:rFonts w:ascii="Lato" w:hAnsi="Lato"/>
          <w:sz w:val="16"/>
          <w:szCs w:val="16"/>
        </w:rPr>
        <w:t>„cena – wartość   wyrażoną   w   jednostkach   pieniężnych,   którą   kupujący   jest   obowiązany   zapłacić  przedsiębiorcy   za   towar lub  usługę;  w  cenie uwzględnia się podatek od towarów i usług oraz podatek akcyzowy, jeżeli na podstawie odrębnych przepisów sprzedaż towaru lub usługi podlega obciążeniu podatkiem od towarów i usług lub podatkiem akcyzowym”</w:t>
      </w:r>
    </w:p>
    <w:p w14:paraId="2706B642" w14:textId="6BDFE1BC" w:rsidR="007B0490" w:rsidRDefault="007B0490" w:rsidP="00E902BE">
      <w:pPr>
        <w:pStyle w:val="Tekstpodstawowy"/>
        <w:spacing w:line="276" w:lineRule="auto"/>
        <w:ind w:left="284" w:hanging="284"/>
        <w:rPr>
          <w:rFonts w:ascii="Lato" w:hAnsi="Lato" w:cstheme="minorHAnsi"/>
          <w:b/>
          <w:i/>
          <w:sz w:val="20"/>
        </w:rPr>
      </w:pPr>
      <w:r w:rsidRPr="00A47ED2">
        <w:rPr>
          <w:rFonts w:ascii="Lato" w:hAnsi="Lato" w:cstheme="minorHAnsi"/>
          <w:b/>
          <w:i/>
          <w:sz w:val="20"/>
        </w:rPr>
        <w:tab/>
      </w:r>
    </w:p>
    <w:p w14:paraId="06E3E921" w14:textId="707345F7" w:rsidR="00C756FA" w:rsidRDefault="00C756FA" w:rsidP="0079096E">
      <w:pPr>
        <w:pStyle w:val="Tekstpodstawowy"/>
        <w:spacing w:line="276" w:lineRule="auto"/>
        <w:rPr>
          <w:rFonts w:ascii="Lato" w:hAnsi="Lato" w:cstheme="minorHAnsi"/>
          <w:b/>
          <w:i/>
          <w:sz w:val="20"/>
          <w:u w:val="single"/>
        </w:rPr>
      </w:pPr>
    </w:p>
    <w:sectPr w:rsidR="00C756FA" w:rsidSect="008A17E1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B9CAE" w14:textId="77777777" w:rsidR="00266C50" w:rsidRDefault="00266C50" w:rsidP="001966E0">
      <w:r>
        <w:separator/>
      </w:r>
    </w:p>
  </w:endnote>
  <w:endnote w:type="continuationSeparator" w:id="0">
    <w:p w14:paraId="09893521" w14:textId="77777777" w:rsidR="00266C50" w:rsidRDefault="00266C50" w:rsidP="00196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BIJ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NIKM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ato" w:hAnsi="Lato"/>
      </w:rPr>
      <w:id w:val="-155816145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CC63D62" w14:textId="77777777" w:rsidR="00FD69BF" w:rsidRPr="005971A1" w:rsidRDefault="00FD69BF">
            <w:pPr>
              <w:pStyle w:val="Stopka"/>
              <w:jc w:val="right"/>
              <w:rPr>
                <w:rFonts w:ascii="Lato" w:hAnsi="Lato"/>
              </w:rPr>
            </w:pPr>
            <w:r w:rsidRPr="005971A1">
              <w:rPr>
                <w:rFonts w:ascii="Lato" w:hAnsi="Lato"/>
              </w:rPr>
              <w:t xml:space="preserve">Strona </w:t>
            </w:r>
            <w:r w:rsidRPr="005971A1">
              <w:rPr>
                <w:rFonts w:ascii="Lato" w:hAnsi="Lato"/>
                <w:b/>
                <w:bCs/>
              </w:rPr>
              <w:fldChar w:fldCharType="begin"/>
            </w:r>
            <w:r w:rsidRPr="005971A1">
              <w:rPr>
                <w:rFonts w:ascii="Lato" w:hAnsi="Lato"/>
                <w:b/>
                <w:bCs/>
              </w:rPr>
              <w:instrText>PAGE</w:instrText>
            </w:r>
            <w:r w:rsidRPr="005971A1">
              <w:rPr>
                <w:rFonts w:ascii="Lato" w:hAnsi="Lato"/>
                <w:b/>
                <w:bCs/>
              </w:rPr>
              <w:fldChar w:fldCharType="separate"/>
            </w:r>
            <w:r w:rsidR="00BF7537" w:rsidRPr="005971A1">
              <w:rPr>
                <w:rFonts w:ascii="Lato" w:hAnsi="Lato"/>
                <w:b/>
                <w:bCs/>
                <w:noProof/>
              </w:rPr>
              <w:t>2</w:t>
            </w:r>
            <w:r w:rsidRPr="005971A1">
              <w:rPr>
                <w:rFonts w:ascii="Lato" w:hAnsi="Lato"/>
                <w:b/>
                <w:bCs/>
              </w:rPr>
              <w:fldChar w:fldCharType="end"/>
            </w:r>
            <w:r w:rsidRPr="005971A1">
              <w:rPr>
                <w:rFonts w:ascii="Lato" w:hAnsi="Lato"/>
              </w:rPr>
              <w:t xml:space="preserve"> z </w:t>
            </w:r>
            <w:r w:rsidRPr="005971A1">
              <w:rPr>
                <w:rFonts w:ascii="Lato" w:hAnsi="Lato"/>
                <w:b/>
                <w:bCs/>
              </w:rPr>
              <w:fldChar w:fldCharType="begin"/>
            </w:r>
            <w:r w:rsidRPr="005971A1">
              <w:rPr>
                <w:rFonts w:ascii="Lato" w:hAnsi="Lato"/>
                <w:b/>
                <w:bCs/>
              </w:rPr>
              <w:instrText>NUMPAGES</w:instrText>
            </w:r>
            <w:r w:rsidRPr="005971A1">
              <w:rPr>
                <w:rFonts w:ascii="Lato" w:hAnsi="Lato"/>
                <w:b/>
                <w:bCs/>
              </w:rPr>
              <w:fldChar w:fldCharType="separate"/>
            </w:r>
            <w:r w:rsidR="00BF7537" w:rsidRPr="005971A1">
              <w:rPr>
                <w:rFonts w:ascii="Lato" w:hAnsi="Lato"/>
                <w:b/>
                <w:bCs/>
                <w:noProof/>
              </w:rPr>
              <w:t>5</w:t>
            </w:r>
            <w:r w:rsidRPr="005971A1">
              <w:rPr>
                <w:rFonts w:ascii="Lato" w:hAnsi="Lato"/>
                <w:b/>
                <w:bCs/>
              </w:rPr>
              <w:fldChar w:fldCharType="end"/>
            </w:r>
          </w:p>
        </w:sdtContent>
      </w:sdt>
    </w:sdtContent>
  </w:sdt>
  <w:p w14:paraId="7C2D9D28" w14:textId="77777777" w:rsidR="009A396A" w:rsidRPr="00EA0D8B" w:rsidRDefault="009A396A" w:rsidP="00EA0D8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3A0BB" w14:textId="77777777" w:rsidR="00266C50" w:rsidRDefault="00266C50" w:rsidP="001966E0">
      <w:r>
        <w:separator/>
      </w:r>
    </w:p>
  </w:footnote>
  <w:footnote w:type="continuationSeparator" w:id="0">
    <w:p w14:paraId="7BF65242" w14:textId="77777777" w:rsidR="00266C50" w:rsidRDefault="00266C50" w:rsidP="00196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05"/>
    <w:multiLevelType w:val="multilevel"/>
    <w:tmpl w:val="0862D9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7"/>
    <w:multiLevelType w:val="singleLevel"/>
    <w:tmpl w:val="61324112"/>
    <w:name w:val="WW8Num8"/>
    <w:lvl w:ilvl="0">
      <w:start w:val="1"/>
      <w:numFmt w:val="decimal"/>
      <w:lvlText w:val="%1."/>
      <w:lvlJc w:val="left"/>
      <w:pPr>
        <w:tabs>
          <w:tab w:val="num" w:pos="643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709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7" w15:restartNumberingAfterBreak="0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AF5EC3"/>
    <w:multiLevelType w:val="hybridMultilevel"/>
    <w:tmpl w:val="BBF665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C7706B"/>
    <w:multiLevelType w:val="hybridMultilevel"/>
    <w:tmpl w:val="1D5EF5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20AA4"/>
    <w:multiLevelType w:val="hybridMultilevel"/>
    <w:tmpl w:val="2D6C04FA"/>
    <w:lvl w:ilvl="0" w:tplc="954E753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E4A92"/>
    <w:multiLevelType w:val="hybridMultilevel"/>
    <w:tmpl w:val="1C1CB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6D08B5"/>
    <w:multiLevelType w:val="hybridMultilevel"/>
    <w:tmpl w:val="6AD4C8BE"/>
    <w:lvl w:ilvl="0" w:tplc="7A0ED29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25D3237"/>
    <w:multiLevelType w:val="multilevel"/>
    <w:tmpl w:val="E2F45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5" w15:restartNumberingAfterBreak="0">
    <w:nsid w:val="17997981"/>
    <w:multiLevelType w:val="hybridMultilevel"/>
    <w:tmpl w:val="3A46EAC6"/>
    <w:name w:val="WW8Num10933222222222223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80D5228"/>
    <w:multiLevelType w:val="multilevel"/>
    <w:tmpl w:val="2CAC4FC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1A630402"/>
    <w:multiLevelType w:val="multilevel"/>
    <w:tmpl w:val="CCF0A378"/>
    <w:name w:val="WW8Num742242222"/>
    <w:lvl w:ilvl="0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18" w15:restartNumberingAfterBreak="0">
    <w:nsid w:val="1AED19DA"/>
    <w:multiLevelType w:val="hybridMultilevel"/>
    <w:tmpl w:val="BBE027DA"/>
    <w:name w:val="WW8Num109332222223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CB509A9"/>
    <w:multiLevelType w:val="hybridMultilevel"/>
    <w:tmpl w:val="57E8E4CA"/>
    <w:lvl w:ilvl="0" w:tplc="3AB81DC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2071C3"/>
    <w:multiLevelType w:val="hybridMultilevel"/>
    <w:tmpl w:val="4A10D9C8"/>
    <w:name w:val="WW8Num1232222322222222223222"/>
    <w:lvl w:ilvl="0" w:tplc="C51AE8A6">
      <w:start w:val="1"/>
      <w:numFmt w:val="lowerLetter"/>
      <w:lvlText w:val="%1 "/>
      <w:lvlJc w:val="left"/>
      <w:pPr>
        <w:tabs>
          <w:tab w:val="num" w:pos="2517"/>
        </w:tabs>
        <w:ind w:left="2880" w:hanging="202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CD5FF0"/>
    <w:multiLevelType w:val="hybridMultilevel"/>
    <w:tmpl w:val="25DAA98A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6C6C7F"/>
    <w:multiLevelType w:val="hybridMultilevel"/>
    <w:tmpl w:val="453EF07C"/>
    <w:lvl w:ilvl="0" w:tplc="954E7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4516A1E"/>
    <w:multiLevelType w:val="hybridMultilevel"/>
    <w:tmpl w:val="3ED02F4A"/>
    <w:name w:val="WW8Num7422422"/>
    <w:lvl w:ilvl="0" w:tplc="FFFFFFFF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7" w15:restartNumberingAfterBreak="0">
    <w:nsid w:val="29281D92"/>
    <w:multiLevelType w:val="hybridMultilevel"/>
    <w:tmpl w:val="7C881062"/>
    <w:lvl w:ilvl="0" w:tplc="F146C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D055D51"/>
    <w:multiLevelType w:val="hybridMultilevel"/>
    <w:tmpl w:val="92E00B0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2E0EBC"/>
    <w:multiLevelType w:val="hybridMultilevel"/>
    <w:tmpl w:val="6136E92E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C84E9A"/>
    <w:multiLevelType w:val="hybridMultilevel"/>
    <w:tmpl w:val="CD6A013C"/>
    <w:lvl w:ilvl="0" w:tplc="041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3F991596"/>
    <w:multiLevelType w:val="hybridMultilevel"/>
    <w:tmpl w:val="4B460994"/>
    <w:name w:val="WW8Num832"/>
    <w:lvl w:ilvl="0" w:tplc="028CEE00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0007C61"/>
    <w:multiLevelType w:val="hybridMultilevel"/>
    <w:tmpl w:val="E2A0C686"/>
    <w:name w:val="WW8Num7422424"/>
    <w:lvl w:ilvl="0" w:tplc="A9BC4442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066BE7"/>
    <w:multiLevelType w:val="hybridMultilevel"/>
    <w:tmpl w:val="A62C9364"/>
    <w:name w:val="WW8Num333"/>
    <w:lvl w:ilvl="0" w:tplc="E8163458">
      <w:start w:val="1"/>
      <w:numFmt w:val="decimal"/>
      <w:lvlText w:val="%1)"/>
      <w:lvlJc w:val="left"/>
      <w:pPr>
        <w:tabs>
          <w:tab w:val="num" w:pos="1068"/>
        </w:tabs>
        <w:ind w:left="1060" w:hanging="352"/>
      </w:pPr>
      <w:rPr>
        <w:rFonts w:hint="default"/>
        <w:b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34" w15:restartNumberingAfterBreak="0">
    <w:nsid w:val="42480196"/>
    <w:multiLevelType w:val="hybridMultilevel"/>
    <w:tmpl w:val="476EDCBE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4367C03"/>
    <w:multiLevelType w:val="hybridMultilevel"/>
    <w:tmpl w:val="48F0AB90"/>
    <w:lvl w:ilvl="0" w:tplc="B688062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86927F0"/>
    <w:multiLevelType w:val="hybridMultilevel"/>
    <w:tmpl w:val="28023208"/>
    <w:name w:val="WW8Num192"/>
    <w:lvl w:ilvl="0" w:tplc="F544F9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3522A85E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rFonts w:cs="Times New Roman"/>
        <w:strike w:val="0"/>
        <w:dstrike w:val="0"/>
        <w:u w:val="none"/>
        <w:effect w:val="none"/>
      </w:rPr>
    </w:lvl>
    <w:lvl w:ilvl="2" w:tplc="5D141D72">
      <w:start w:val="1"/>
      <w:numFmt w:val="bullet"/>
      <w:lvlText w:val=""/>
      <w:lvlJc w:val="left"/>
      <w:pPr>
        <w:tabs>
          <w:tab w:val="num" w:pos="2332"/>
        </w:tabs>
        <w:ind w:left="2337" w:hanging="357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BFC4C8E"/>
    <w:multiLevelType w:val="hybridMultilevel"/>
    <w:tmpl w:val="4D203038"/>
    <w:lvl w:ilvl="0" w:tplc="39A254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5C5B29"/>
    <w:multiLevelType w:val="hybridMultilevel"/>
    <w:tmpl w:val="9D1A8B4C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F9F3F08"/>
    <w:multiLevelType w:val="hybridMultilevel"/>
    <w:tmpl w:val="A352EF6C"/>
    <w:lvl w:ilvl="0" w:tplc="B0FE79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F50CD5C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EA2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F9F5325"/>
    <w:multiLevelType w:val="hybridMultilevel"/>
    <w:tmpl w:val="F0B61C92"/>
    <w:name w:val="Outline2322"/>
    <w:lvl w:ilvl="0" w:tplc="3B488F1E">
      <w:start w:val="1"/>
      <w:numFmt w:val="bullet"/>
      <w:lvlText w:val=""/>
      <w:lvlJc w:val="left"/>
      <w:pPr>
        <w:tabs>
          <w:tab w:val="num" w:pos="35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8"/>
        </w:tabs>
        <w:ind w:left="10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8"/>
        </w:tabs>
        <w:ind w:left="25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8"/>
        </w:tabs>
        <w:ind w:left="32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8"/>
        </w:tabs>
        <w:ind w:left="39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8"/>
        </w:tabs>
        <w:ind w:left="46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8"/>
        </w:tabs>
        <w:ind w:left="54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8"/>
        </w:tabs>
        <w:ind w:left="6128" w:hanging="360"/>
      </w:pPr>
      <w:rPr>
        <w:rFonts w:ascii="Wingdings" w:hAnsi="Wingdings" w:hint="default"/>
      </w:rPr>
    </w:lvl>
  </w:abstractNum>
  <w:abstractNum w:abstractNumId="41" w15:restartNumberingAfterBreak="0">
    <w:nsid w:val="52485DC2"/>
    <w:multiLevelType w:val="hybridMultilevel"/>
    <w:tmpl w:val="BF9C65E8"/>
    <w:name w:val="WW8Num123222232222222222322"/>
    <w:lvl w:ilvl="0" w:tplc="D138E824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203E5A"/>
    <w:multiLevelType w:val="hybridMultilevel"/>
    <w:tmpl w:val="6944D0BC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73A20A1"/>
    <w:multiLevelType w:val="hybridMultilevel"/>
    <w:tmpl w:val="D6841FFA"/>
    <w:lvl w:ilvl="0" w:tplc="3FC84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4" w15:restartNumberingAfterBreak="0">
    <w:nsid w:val="584C1A76"/>
    <w:multiLevelType w:val="hybridMultilevel"/>
    <w:tmpl w:val="FB0A5BE4"/>
    <w:lvl w:ilvl="0" w:tplc="0A2EE36A">
      <w:start w:val="1"/>
      <w:numFmt w:val="decimal"/>
      <w:lvlText w:val="%1)"/>
      <w:lvlJc w:val="left"/>
      <w:pPr>
        <w:ind w:left="14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B5C257B"/>
    <w:multiLevelType w:val="hybridMultilevel"/>
    <w:tmpl w:val="5AEA5448"/>
    <w:name w:val="WW8Num7422423"/>
    <w:lvl w:ilvl="0" w:tplc="AAB0C13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F32AE8"/>
    <w:multiLevelType w:val="hybridMultilevel"/>
    <w:tmpl w:val="3514B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597088"/>
    <w:multiLevelType w:val="multilevel"/>
    <w:tmpl w:val="97225F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60821C3F"/>
    <w:multiLevelType w:val="hybridMultilevel"/>
    <w:tmpl w:val="7550001A"/>
    <w:name w:val="WW8Num1093322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60F00F4D"/>
    <w:multiLevelType w:val="hybridMultilevel"/>
    <w:tmpl w:val="17129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B37C0D"/>
    <w:multiLevelType w:val="hybridMultilevel"/>
    <w:tmpl w:val="91AE262A"/>
    <w:lvl w:ilvl="0" w:tplc="B3B24D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66922BE7"/>
    <w:multiLevelType w:val="hybridMultilevel"/>
    <w:tmpl w:val="FD38043A"/>
    <w:lvl w:ilvl="0" w:tplc="91B0847C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EA3C5D"/>
    <w:multiLevelType w:val="hybridMultilevel"/>
    <w:tmpl w:val="AE685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991247"/>
    <w:multiLevelType w:val="hybridMultilevel"/>
    <w:tmpl w:val="5184C374"/>
    <w:lvl w:ilvl="0" w:tplc="A27CD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E474A4"/>
    <w:multiLevelType w:val="hybridMultilevel"/>
    <w:tmpl w:val="30441E3A"/>
    <w:lvl w:ilvl="0" w:tplc="04150017">
      <w:start w:val="1"/>
      <w:numFmt w:val="lowerLetter"/>
      <w:lvlText w:val="%1)"/>
      <w:lvlJc w:val="left"/>
      <w:pPr>
        <w:ind w:left="1068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3B37B59"/>
    <w:multiLevelType w:val="hybridMultilevel"/>
    <w:tmpl w:val="BB2C01C8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A0310A"/>
    <w:multiLevelType w:val="hybridMultilevel"/>
    <w:tmpl w:val="CC00C520"/>
    <w:lvl w:ilvl="0" w:tplc="E11C8A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1A6FE0"/>
    <w:multiLevelType w:val="hybridMultilevel"/>
    <w:tmpl w:val="F6CEE6EE"/>
    <w:lvl w:ilvl="0" w:tplc="11345CEA">
      <w:start w:val="1"/>
      <w:numFmt w:val="decimal"/>
      <w:lvlText w:val="%1)"/>
      <w:lvlJc w:val="left"/>
      <w:pPr>
        <w:ind w:left="14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7705C32"/>
    <w:multiLevelType w:val="hybridMultilevel"/>
    <w:tmpl w:val="6BE6BDFC"/>
    <w:lvl w:ilvl="0" w:tplc="FC8049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67776A"/>
    <w:multiLevelType w:val="hybridMultilevel"/>
    <w:tmpl w:val="DBDC118E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A627B"/>
    <w:multiLevelType w:val="hybridMultilevel"/>
    <w:tmpl w:val="9266D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3"/>
  </w:num>
  <w:num w:numId="3">
    <w:abstractNumId w:val="43"/>
  </w:num>
  <w:num w:numId="4">
    <w:abstractNumId w:val="16"/>
  </w:num>
  <w:num w:numId="5">
    <w:abstractNumId w:val="50"/>
  </w:num>
  <w:num w:numId="6">
    <w:abstractNumId w:val="8"/>
  </w:num>
  <w:num w:numId="7">
    <w:abstractNumId w:val="26"/>
  </w:num>
  <w:num w:numId="8">
    <w:abstractNumId w:val="47"/>
  </w:num>
  <w:num w:numId="9">
    <w:abstractNumId w:val="10"/>
  </w:num>
  <w:num w:numId="10">
    <w:abstractNumId w:val="52"/>
  </w:num>
  <w:num w:numId="11">
    <w:abstractNumId w:val="59"/>
  </w:num>
  <w:num w:numId="12">
    <w:abstractNumId w:val="9"/>
  </w:num>
  <w:num w:numId="13">
    <w:abstractNumId w:val="21"/>
  </w:num>
  <w:num w:numId="14">
    <w:abstractNumId w:val="60"/>
  </w:num>
  <w:num w:numId="15">
    <w:abstractNumId w:val="38"/>
  </w:num>
  <w:num w:numId="16">
    <w:abstractNumId w:val="34"/>
  </w:num>
  <w:num w:numId="17">
    <w:abstractNumId w:val="42"/>
  </w:num>
  <w:num w:numId="18">
    <w:abstractNumId w:val="29"/>
  </w:num>
  <w:num w:numId="19">
    <w:abstractNumId w:val="27"/>
  </w:num>
  <w:num w:numId="20">
    <w:abstractNumId w:val="3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19"/>
  </w:num>
  <w:num w:numId="24">
    <w:abstractNumId w:val="58"/>
  </w:num>
  <w:num w:numId="25">
    <w:abstractNumId w:val="11"/>
  </w:num>
  <w:num w:numId="26">
    <w:abstractNumId w:val="13"/>
  </w:num>
  <w:num w:numId="27">
    <w:abstractNumId w:val="22"/>
  </w:num>
  <w:num w:numId="28">
    <w:abstractNumId w:val="44"/>
  </w:num>
  <w:num w:numId="29">
    <w:abstractNumId w:val="46"/>
  </w:num>
  <w:num w:numId="30">
    <w:abstractNumId w:val="14"/>
  </w:num>
  <w:num w:numId="31">
    <w:abstractNumId w:val="57"/>
  </w:num>
  <w:num w:numId="32">
    <w:abstractNumId w:val="37"/>
  </w:num>
  <w:num w:numId="33">
    <w:abstractNumId w:val="18"/>
  </w:num>
  <w:num w:numId="34">
    <w:abstractNumId w:val="61"/>
  </w:num>
  <w:num w:numId="35">
    <w:abstractNumId w:val="12"/>
  </w:num>
  <w:num w:numId="36">
    <w:abstractNumId w:val="35"/>
  </w:num>
  <w:num w:numId="37">
    <w:abstractNumId w:val="54"/>
  </w:num>
  <w:num w:numId="38">
    <w:abstractNumId w:val="53"/>
  </w:num>
  <w:num w:numId="39">
    <w:abstractNumId w:val="51"/>
  </w:num>
  <w:num w:numId="40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F7"/>
    <w:rsid w:val="00001AC1"/>
    <w:rsid w:val="00007C5C"/>
    <w:rsid w:val="00010359"/>
    <w:rsid w:val="000111D7"/>
    <w:rsid w:val="000120E6"/>
    <w:rsid w:val="00014816"/>
    <w:rsid w:val="00014F6B"/>
    <w:rsid w:val="00017FA1"/>
    <w:rsid w:val="000270F2"/>
    <w:rsid w:val="0003025A"/>
    <w:rsid w:val="00033973"/>
    <w:rsid w:val="00035D4B"/>
    <w:rsid w:val="000375A1"/>
    <w:rsid w:val="00040CDA"/>
    <w:rsid w:val="000441A2"/>
    <w:rsid w:val="000462E7"/>
    <w:rsid w:val="000477BB"/>
    <w:rsid w:val="000477FD"/>
    <w:rsid w:val="00053B68"/>
    <w:rsid w:val="00053C05"/>
    <w:rsid w:val="00055672"/>
    <w:rsid w:val="00056263"/>
    <w:rsid w:val="00056DFC"/>
    <w:rsid w:val="0005719B"/>
    <w:rsid w:val="00060256"/>
    <w:rsid w:val="00066264"/>
    <w:rsid w:val="00070C97"/>
    <w:rsid w:val="000742DF"/>
    <w:rsid w:val="00076ED4"/>
    <w:rsid w:val="000828D3"/>
    <w:rsid w:val="00083873"/>
    <w:rsid w:val="00084362"/>
    <w:rsid w:val="000853F0"/>
    <w:rsid w:val="000854E3"/>
    <w:rsid w:val="000865C6"/>
    <w:rsid w:val="00087E0B"/>
    <w:rsid w:val="0009367A"/>
    <w:rsid w:val="00093C81"/>
    <w:rsid w:val="0009535D"/>
    <w:rsid w:val="00096847"/>
    <w:rsid w:val="000A0048"/>
    <w:rsid w:val="000A0FBD"/>
    <w:rsid w:val="000A4187"/>
    <w:rsid w:val="000A4914"/>
    <w:rsid w:val="000A5432"/>
    <w:rsid w:val="000A5B51"/>
    <w:rsid w:val="000A6322"/>
    <w:rsid w:val="000A64E2"/>
    <w:rsid w:val="000A732C"/>
    <w:rsid w:val="000A7DF7"/>
    <w:rsid w:val="000B19D5"/>
    <w:rsid w:val="000B21AC"/>
    <w:rsid w:val="000B26AD"/>
    <w:rsid w:val="000B2ABB"/>
    <w:rsid w:val="000B4A79"/>
    <w:rsid w:val="000B4C78"/>
    <w:rsid w:val="000B5D27"/>
    <w:rsid w:val="000B5DB7"/>
    <w:rsid w:val="000C00F6"/>
    <w:rsid w:val="000C0C77"/>
    <w:rsid w:val="000C1979"/>
    <w:rsid w:val="000C3716"/>
    <w:rsid w:val="000C4B49"/>
    <w:rsid w:val="000C6F9B"/>
    <w:rsid w:val="000C7367"/>
    <w:rsid w:val="000D044F"/>
    <w:rsid w:val="000D0921"/>
    <w:rsid w:val="000D0C01"/>
    <w:rsid w:val="000D1C3E"/>
    <w:rsid w:val="000D2FAF"/>
    <w:rsid w:val="000E03AF"/>
    <w:rsid w:val="000E1011"/>
    <w:rsid w:val="000E32B1"/>
    <w:rsid w:val="000E38E6"/>
    <w:rsid w:val="000E5747"/>
    <w:rsid w:val="000F0D6B"/>
    <w:rsid w:val="000F207D"/>
    <w:rsid w:val="000F3F45"/>
    <w:rsid w:val="000F4183"/>
    <w:rsid w:val="000F43F8"/>
    <w:rsid w:val="000F7C7E"/>
    <w:rsid w:val="00104B9E"/>
    <w:rsid w:val="00104F7A"/>
    <w:rsid w:val="00106332"/>
    <w:rsid w:val="00106701"/>
    <w:rsid w:val="00111C3B"/>
    <w:rsid w:val="001123B3"/>
    <w:rsid w:val="00113C04"/>
    <w:rsid w:val="00115E18"/>
    <w:rsid w:val="00116C74"/>
    <w:rsid w:val="001172CA"/>
    <w:rsid w:val="00117C94"/>
    <w:rsid w:val="00120182"/>
    <w:rsid w:val="00121994"/>
    <w:rsid w:val="00121B9D"/>
    <w:rsid w:val="00122BA2"/>
    <w:rsid w:val="00124440"/>
    <w:rsid w:val="00124863"/>
    <w:rsid w:val="00125012"/>
    <w:rsid w:val="0013022B"/>
    <w:rsid w:val="001327A0"/>
    <w:rsid w:val="001331BD"/>
    <w:rsid w:val="00133C3E"/>
    <w:rsid w:val="001400F1"/>
    <w:rsid w:val="00141116"/>
    <w:rsid w:val="00141DF2"/>
    <w:rsid w:val="00143460"/>
    <w:rsid w:val="0014507D"/>
    <w:rsid w:val="00147F7A"/>
    <w:rsid w:val="001519BD"/>
    <w:rsid w:val="00165B72"/>
    <w:rsid w:val="00165EE6"/>
    <w:rsid w:val="00170F66"/>
    <w:rsid w:val="00172357"/>
    <w:rsid w:val="0017654C"/>
    <w:rsid w:val="00177A3A"/>
    <w:rsid w:val="00180D3E"/>
    <w:rsid w:val="00181029"/>
    <w:rsid w:val="00181D60"/>
    <w:rsid w:val="00183031"/>
    <w:rsid w:val="00183CC8"/>
    <w:rsid w:val="00185760"/>
    <w:rsid w:val="00186421"/>
    <w:rsid w:val="00187DDE"/>
    <w:rsid w:val="00192545"/>
    <w:rsid w:val="001929D2"/>
    <w:rsid w:val="001944BD"/>
    <w:rsid w:val="001948A5"/>
    <w:rsid w:val="0019535E"/>
    <w:rsid w:val="001966E0"/>
    <w:rsid w:val="00196B3F"/>
    <w:rsid w:val="001A403F"/>
    <w:rsid w:val="001A7E27"/>
    <w:rsid w:val="001B3284"/>
    <w:rsid w:val="001B4DA8"/>
    <w:rsid w:val="001B54CB"/>
    <w:rsid w:val="001B77A0"/>
    <w:rsid w:val="001B7ADD"/>
    <w:rsid w:val="001C16CC"/>
    <w:rsid w:val="001C2137"/>
    <w:rsid w:val="001C259C"/>
    <w:rsid w:val="001C596B"/>
    <w:rsid w:val="001C659E"/>
    <w:rsid w:val="001C6D59"/>
    <w:rsid w:val="001C751C"/>
    <w:rsid w:val="001D02D4"/>
    <w:rsid w:val="001D1077"/>
    <w:rsid w:val="001D1312"/>
    <w:rsid w:val="001D2032"/>
    <w:rsid w:val="001D2764"/>
    <w:rsid w:val="001D52FE"/>
    <w:rsid w:val="001D563C"/>
    <w:rsid w:val="001D5AA6"/>
    <w:rsid w:val="001D6874"/>
    <w:rsid w:val="001E00BA"/>
    <w:rsid w:val="001E0EB3"/>
    <w:rsid w:val="001E3FEC"/>
    <w:rsid w:val="001E4130"/>
    <w:rsid w:val="001E4D95"/>
    <w:rsid w:val="001E6096"/>
    <w:rsid w:val="001E7BF7"/>
    <w:rsid w:val="001F281A"/>
    <w:rsid w:val="001F67A7"/>
    <w:rsid w:val="0020114D"/>
    <w:rsid w:val="002017B3"/>
    <w:rsid w:val="00204376"/>
    <w:rsid w:val="002053E1"/>
    <w:rsid w:val="002060D2"/>
    <w:rsid w:val="00206344"/>
    <w:rsid w:val="0021393F"/>
    <w:rsid w:val="00213EC9"/>
    <w:rsid w:val="00214319"/>
    <w:rsid w:val="00215976"/>
    <w:rsid w:val="0021657C"/>
    <w:rsid w:val="00220A47"/>
    <w:rsid w:val="00223B77"/>
    <w:rsid w:val="00226B4C"/>
    <w:rsid w:val="00226DA1"/>
    <w:rsid w:val="00230151"/>
    <w:rsid w:val="0023031E"/>
    <w:rsid w:val="002308DD"/>
    <w:rsid w:val="002312EE"/>
    <w:rsid w:val="00233D65"/>
    <w:rsid w:val="0023680C"/>
    <w:rsid w:val="002368CF"/>
    <w:rsid w:val="00236C75"/>
    <w:rsid w:val="00237454"/>
    <w:rsid w:val="00240DE0"/>
    <w:rsid w:val="00243BBF"/>
    <w:rsid w:val="00245B78"/>
    <w:rsid w:val="00246737"/>
    <w:rsid w:val="00247A9B"/>
    <w:rsid w:val="00251416"/>
    <w:rsid w:val="002515D5"/>
    <w:rsid w:val="00264D2A"/>
    <w:rsid w:val="00265D53"/>
    <w:rsid w:val="00266C50"/>
    <w:rsid w:val="00270BAF"/>
    <w:rsid w:val="002725E5"/>
    <w:rsid w:val="002734C3"/>
    <w:rsid w:val="0028119C"/>
    <w:rsid w:val="00281C1C"/>
    <w:rsid w:val="00282535"/>
    <w:rsid w:val="00282A95"/>
    <w:rsid w:val="002843EF"/>
    <w:rsid w:val="00284EAE"/>
    <w:rsid w:val="00286170"/>
    <w:rsid w:val="002862A4"/>
    <w:rsid w:val="00287D68"/>
    <w:rsid w:val="00290706"/>
    <w:rsid w:val="002917F6"/>
    <w:rsid w:val="00291935"/>
    <w:rsid w:val="002920CA"/>
    <w:rsid w:val="00296C21"/>
    <w:rsid w:val="002A4F2E"/>
    <w:rsid w:val="002A5814"/>
    <w:rsid w:val="002A72F2"/>
    <w:rsid w:val="002A7927"/>
    <w:rsid w:val="002A7A65"/>
    <w:rsid w:val="002B372F"/>
    <w:rsid w:val="002B3F30"/>
    <w:rsid w:val="002B475C"/>
    <w:rsid w:val="002B4ACD"/>
    <w:rsid w:val="002B5427"/>
    <w:rsid w:val="002C2D4C"/>
    <w:rsid w:val="002C5458"/>
    <w:rsid w:val="002C777C"/>
    <w:rsid w:val="002C7BE5"/>
    <w:rsid w:val="002D1A49"/>
    <w:rsid w:val="002D1F83"/>
    <w:rsid w:val="002D3750"/>
    <w:rsid w:val="002E6568"/>
    <w:rsid w:val="002F435F"/>
    <w:rsid w:val="002F68BB"/>
    <w:rsid w:val="00302BAA"/>
    <w:rsid w:val="003054F7"/>
    <w:rsid w:val="00307771"/>
    <w:rsid w:val="00311486"/>
    <w:rsid w:val="00312723"/>
    <w:rsid w:val="003157FB"/>
    <w:rsid w:val="0031786C"/>
    <w:rsid w:val="003201B1"/>
    <w:rsid w:val="00320372"/>
    <w:rsid w:val="003210A8"/>
    <w:rsid w:val="00330FE8"/>
    <w:rsid w:val="0033732E"/>
    <w:rsid w:val="00342906"/>
    <w:rsid w:val="00344D3E"/>
    <w:rsid w:val="00346AB2"/>
    <w:rsid w:val="003474A5"/>
    <w:rsid w:val="00350C15"/>
    <w:rsid w:val="00350FD9"/>
    <w:rsid w:val="00351E92"/>
    <w:rsid w:val="00353BF8"/>
    <w:rsid w:val="0035479D"/>
    <w:rsid w:val="00355D60"/>
    <w:rsid w:val="00361085"/>
    <w:rsid w:val="00362DE4"/>
    <w:rsid w:val="00363DCE"/>
    <w:rsid w:val="003649B9"/>
    <w:rsid w:val="00365B0A"/>
    <w:rsid w:val="003660F0"/>
    <w:rsid w:val="003665A2"/>
    <w:rsid w:val="003701A6"/>
    <w:rsid w:val="00370ED1"/>
    <w:rsid w:val="00373228"/>
    <w:rsid w:val="003768EC"/>
    <w:rsid w:val="003817AB"/>
    <w:rsid w:val="003839BB"/>
    <w:rsid w:val="0038586F"/>
    <w:rsid w:val="003917C5"/>
    <w:rsid w:val="003930C3"/>
    <w:rsid w:val="00394563"/>
    <w:rsid w:val="0039463D"/>
    <w:rsid w:val="00396AEC"/>
    <w:rsid w:val="003974A6"/>
    <w:rsid w:val="00397D7F"/>
    <w:rsid w:val="003A0E95"/>
    <w:rsid w:val="003A18D5"/>
    <w:rsid w:val="003A1BE6"/>
    <w:rsid w:val="003A26B9"/>
    <w:rsid w:val="003A2D13"/>
    <w:rsid w:val="003A40D6"/>
    <w:rsid w:val="003A4EBE"/>
    <w:rsid w:val="003A54A9"/>
    <w:rsid w:val="003A634B"/>
    <w:rsid w:val="003A732E"/>
    <w:rsid w:val="003B0337"/>
    <w:rsid w:val="003C23A9"/>
    <w:rsid w:val="003C5E1B"/>
    <w:rsid w:val="003C7CA9"/>
    <w:rsid w:val="003D1827"/>
    <w:rsid w:val="003D2B03"/>
    <w:rsid w:val="003D2F75"/>
    <w:rsid w:val="003D39F1"/>
    <w:rsid w:val="003D3C7D"/>
    <w:rsid w:val="003D502D"/>
    <w:rsid w:val="003D52F8"/>
    <w:rsid w:val="003D6102"/>
    <w:rsid w:val="003E17BC"/>
    <w:rsid w:val="003E2984"/>
    <w:rsid w:val="003F1D0E"/>
    <w:rsid w:val="003F2EB3"/>
    <w:rsid w:val="003F33BC"/>
    <w:rsid w:val="00402385"/>
    <w:rsid w:val="004044F4"/>
    <w:rsid w:val="004048EB"/>
    <w:rsid w:val="0040523D"/>
    <w:rsid w:val="00406076"/>
    <w:rsid w:val="004074A0"/>
    <w:rsid w:val="00410000"/>
    <w:rsid w:val="00410B2B"/>
    <w:rsid w:val="00410E94"/>
    <w:rsid w:val="00411DE6"/>
    <w:rsid w:val="004213D3"/>
    <w:rsid w:val="004223BB"/>
    <w:rsid w:val="00424F62"/>
    <w:rsid w:val="0042778F"/>
    <w:rsid w:val="00427CD9"/>
    <w:rsid w:val="004305DF"/>
    <w:rsid w:val="0043163E"/>
    <w:rsid w:val="00432434"/>
    <w:rsid w:val="004362F6"/>
    <w:rsid w:val="0044281B"/>
    <w:rsid w:val="00443C0C"/>
    <w:rsid w:val="004459CF"/>
    <w:rsid w:val="0045228E"/>
    <w:rsid w:val="00455303"/>
    <w:rsid w:val="00460CF7"/>
    <w:rsid w:val="004610E4"/>
    <w:rsid w:val="004613B0"/>
    <w:rsid w:val="00464112"/>
    <w:rsid w:val="00464334"/>
    <w:rsid w:val="00464B11"/>
    <w:rsid w:val="004656EF"/>
    <w:rsid w:val="0046746F"/>
    <w:rsid w:val="0047031E"/>
    <w:rsid w:val="004726EC"/>
    <w:rsid w:val="00473A58"/>
    <w:rsid w:val="00474A40"/>
    <w:rsid w:val="00475403"/>
    <w:rsid w:val="0048060F"/>
    <w:rsid w:val="00480891"/>
    <w:rsid w:val="0048473D"/>
    <w:rsid w:val="004848F4"/>
    <w:rsid w:val="00485535"/>
    <w:rsid w:val="00485E1E"/>
    <w:rsid w:val="00487430"/>
    <w:rsid w:val="00490B3F"/>
    <w:rsid w:val="004A0573"/>
    <w:rsid w:val="004A15DA"/>
    <w:rsid w:val="004A1ACB"/>
    <w:rsid w:val="004A1C07"/>
    <w:rsid w:val="004A4AC4"/>
    <w:rsid w:val="004A7297"/>
    <w:rsid w:val="004B0EF1"/>
    <w:rsid w:val="004B5014"/>
    <w:rsid w:val="004C0746"/>
    <w:rsid w:val="004C5AAF"/>
    <w:rsid w:val="004D0B95"/>
    <w:rsid w:val="004D3DB0"/>
    <w:rsid w:val="004D672B"/>
    <w:rsid w:val="004E1C79"/>
    <w:rsid w:val="004E213B"/>
    <w:rsid w:val="004E36F3"/>
    <w:rsid w:val="004E3E4B"/>
    <w:rsid w:val="004E7E51"/>
    <w:rsid w:val="004F06E5"/>
    <w:rsid w:val="004F08C8"/>
    <w:rsid w:val="004F0EEB"/>
    <w:rsid w:val="004F1856"/>
    <w:rsid w:val="004F5D24"/>
    <w:rsid w:val="00501110"/>
    <w:rsid w:val="005019E1"/>
    <w:rsid w:val="00503806"/>
    <w:rsid w:val="005043A9"/>
    <w:rsid w:val="00506900"/>
    <w:rsid w:val="00506F1D"/>
    <w:rsid w:val="005139BD"/>
    <w:rsid w:val="005157AA"/>
    <w:rsid w:val="00517EE4"/>
    <w:rsid w:val="00520FD7"/>
    <w:rsid w:val="005217C1"/>
    <w:rsid w:val="00522A4A"/>
    <w:rsid w:val="0052637E"/>
    <w:rsid w:val="00527490"/>
    <w:rsid w:val="005337A0"/>
    <w:rsid w:val="00534692"/>
    <w:rsid w:val="005364B7"/>
    <w:rsid w:val="00536D30"/>
    <w:rsid w:val="0054155D"/>
    <w:rsid w:val="00543A9E"/>
    <w:rsid w:val="00543DE7"/>
    <w:rsid w:val="00543F96"/>
    <w:rsid w:val="00547053"/>
    <w:rsid w:val="00550FD7"/>
    <w:rsid w:val="00551B93"/>
    <w:rsid w:val="00553B29"/>
    <w:rsid w:val="00553BAE"/>
    <w:rsid w:val="005553FC"/>
    <w:rsid w:val="0055771B"/>
    <w:rsid w:val="0056255D"/>
    <w:rsid w:val="0056430D"/>
    <w:rsid w:val="00564A7A"/>
    <w:rsid w:val="00564AB0"/>
    <w:rsid w:val="00566188"/>
    <w:rsid w:val="005663C7"/>
    <w:rsid w:val="00567CC6"/>
    <w:rsid w:val="005708BB"/>
    <w:rsid w:val="005708FB"/>
    <w:rsid w:val="00570B4B"/>
    <w:rsid w:val="00570C36"/>
    <w:rsid w:val="005724AA"/>
    <w:rsid w:val="00573744"/>
    <w:rsid w:val="0057580B"/>
    <w:rsid w:val="00575DD6"/>
    <w:rsid w:val="00577F1B"/>
    <w:rsid w:val="00580F4F"/>
    <w:rsid w:val="0058296C"/>
    <w:rsid w:val="00583364"/>
    <w:rsid w:val="00583DD8"/>
    <w:rsid w:val="005908C2"/>
    <w:rsid w:val="0059229D"/>
    <w:rsid w:val="0059355F"/>
    <w:rsid w:val="00595979"/>
    <w:rsid w:val="00595A77"/>
    <w:rsid w:val="0059671A"/>
    <w:rsid w:val="00596EB1"/>
    <w:rsid w:val="005971A1"/>
    <w:rsid w:val="005A1615"/>
    <w:rsid w:val="005A3ECF"/>
    <w:rsid w:val="005A571A"/>
    <w:rsid w:val="005A6653"/>
    <w:rsid w:val="005B028E"/>
    <w:rsid w:val="005B1B21"/>
    <w:rsid w:val="005B603E"/>
    <w:rsid w:val="005B6088"/>
    <w:rsid w:val="005C0038"/>
    <w:rsid w:val="005D1B3F"/>
    <w:rsid w:val="005D744C"/>
    <w:rsid w:val="005E04FB"/>
    <w:rsid w:val="005E2134"/>
    <w:rsid w:val="005E238E"/>
    <w:rsid w:val="005E387B"/>
    <w:rsid w:val="005E4BFA"/>
    <w:rsid w:val="005E5948"/>
    <w:rsid w:val="005E7BAC"/>
    <w:rsid w:val="005F52E6"/>
    <w:rsid w:val="005F752E"/>
    <w:rsid w:val="006020DE"/>
    <w:rsid w:val="006055A0"/>
    <w:rsid w:val="00606A22"/>
    <w:rsid w:val="00611554"/>
    <w:rsid w:val="006136F2"/>
    <w:rsid w:val="00616F6C"/>
    <w:rsid w:val="00617958"/>
    <w:rsid w:val="0062057D"/>
    <w:rsid w:val="00621D3F"/>
    <w:rsid w:val="00622992"/>
    <w:rsid w:val="00623B3F"/>
    <w:rsid w:val="00623DF4"/>
    <w:rsid w:val="0062433B"/>
    <w:rsid w:val="0062465E"/>
    <w:rsid w:val="00624CCA"/>
    <w:rsid w:val="00625E4F"/>
    <w:rsid w:val="00627B62"/>
    <w:rsid w:val="0063038B"/>
    <w:rsid w:val="00630647"/>
    <w:rsid w:val="00633A91"/>
    <w:rsid w:val="00633C7A"/>
    <w:rsid w:val="00635C08"/>
    <w:rsid w:val="0064009A"/>
    <w:rsid w:val="006422A1"/>
    <w:rsid w:val="00647D68"/>
    <w:rsid w:val="006518DB"/>
    <w:rsid w:val="006557CD"/>
    <w:rsid w:val="00656C3C"/>
    <w:rsid w:val="00661274"/>
    <w:rsid w:val="00665D42"/>
    <w:rsid w:val="00673C3D"/>
    <w:rsid w:val="0067432B"/>
    <w:rsid w:val="00677002"/>
    <w:rsid w:val="00680024"/>
    <w:rsid w:val="00680439"/>
    <w:rsid w:val="00685B75"/>
    <w:rsid w:val="00685D54"/>
    <w:rsid w:val="00686958"/>
    <w:rsid w:val="00687625"/>
    <w:rsid w:val="00692AEB"/>
    <w:rsid w:val="006934F0"/>
    <w:rsid w:val="0069399D"/>
    <w:rsid w:val="00694E48"/>
    <w:rsid w:val="006977D3"/>
    <w:rsid w:val="00697EF0"/>
    <w:rsid w:val="006A1342"/>
    <w:rsid w:val="006A140D"/>
    <w:rsid w:val="006A1E39"/>
    <w:rsid w:val="006A5A5F"/>
    <w:rsid w:val="006B0A42"/>
    <w:rsid w:val="006B2108"/>
    <w:rsid w:val="006B4048"/>
    <w:rsid w:val="006B66ED"/>
    <w:rsid w:val="006B7FD9"/>
    <w:rsid w:val="006C0B00"/>
    <w:rsid w:val="006C277A"/>
    <w:rsid w:val="006C6637"/>
    <w:rsid w:val="006C6E26"/>
    <w:rsid w:val="006D02E3"/>
    <w:rsid w:val="006D072B"/>
    <w:rsid w:val="006D08D7"/>
    <w:rsid w:val="006D0CF8"/>
    <w:rsid w:val="006D0E02"/>
    <w:rsid w:val="006D6D4C"/>
    <w:rsid w:val="006D6F28"/>
    <w:rsid w:val="006D78C4"/>
    <w:rsid w:val="006E20D6"/>
    <w:rsid w:val="006E2CD9"/>
    <w:rsid w:val="006E3401"/>
    <w:rsid w:val="006E362A"/>
    <w:rsid w:val="006E387D"/>
    <w:rsid w:val="006E4E51"/>
    <w:rsid w:val="006E5F64"/>
    <w:rsid w:val="006E6EE0"/>
    <w:rsid w:val="006F4813"/>
    <w:rsid w:val="006F4F02"/>
    <w:rsid w:val="00700AA5"/>
    <w:rsid w:val="00701169"/>
    <w:rsid w:val="00704CF9"/>
    <w:rsid w:val="007051DE"/>
    <w:rsid w:val="007058CE"/>
    <w:rsid w:val="00710984"/>
    <w:rsid w:val="00714B7C"/>
    <w:rsid w:val="007153CE"/>
    <w:rsid w:val="00715D9B"/>
    <w:rsid w:val="007177A1"/>
    <w:rsid w:val="00720CEE"/>
    <w:rsid w:val="0072113D"/>
    <w:rsid w:val="007218EE"/>
    <w:rsid w:val="00722BD4"/>
    <w:rsid w:val="0072310E"/>
    <w:rsid w:val="00723A85"/>
    <w:rsid w:val="007240DA"/>
    <w:rsid w:val="007250AF"/>
    <w:rsid w:val="007266B7"/>
    <w:rsid w:val="00732CEB"/>
    <w:rsid w:val="00734BE8"/>
    <w:rsid w:val="007350F0"/>
    <w:rsid w:val="007536CF"/>
    <w:rsid w:val="00755F89"/>
    <w:rsid w:val="007563EE"/>
    <w:rsid w:val="0076097A"/>
    <w:rsid w:val="007610B3"/>
    <w:rsid w:val="007615D1"/>
    <w:rsid w:val="007623BE"/>
    <w:rsid w:val="007642D7"/>
    <w:rsid w:val="007657B3"/>
    <w:rsid w:val="007675E6"/>
    <w:rsid w:val="00767DED"/>
    <w:rsid w:val="0077073D"/>
    <w:rsid w:val="00770AAF"/>
    <w:rsid w:val="007715DD"/>
    <w:rsid w:val="007739C3"/>
    <w:rsid w:val="00773DEE"/>
    <w:rsid w:val="007774D4"/>
    <w:rsid w:val="007777A8"/>
    <w:rsid w:val="00780C5B"/>
    <w:rsid w:val="00783D3B"/>
    <w:rsid w:val="0078788E"/>
    <w:rsid w:val="0079096C"/>
    <w:rsid w:val="0079096E"/>
    <w:rsid w:val="00791061"/>
    <w:rsid w:val="007912F1"/>
    <w:rsid w:val="00792E99"/>
    <w:rsid w:val="007932F3"/>
    <w:rsid w:val="0079643F"/>
    <w:rsid w:val="0079671E"/>
    <w:rsid w:val="007973BB"/>
    <w:rsid w:val="00797744"/>
    <w:rsid w:val="007A6925"/>
    <w:rsid w:val="007B0490"/>
    <w:rsid w:val="007B04F3"/>
    <w:rsid w:val="007B4520"/>
    <w:rsid w:val="007B4B48"/>
    <w:rsid w:val="007B5366"/>
    <w:rsid w:val="007C5A2F"/>
    <w:rsid w:val="007C5AC7"/>
    <w:rsid w:val="007C7086"/>
    <w:rsid w:val="007D2F50"/>
    <w:rsid w:val="007D3277"/>
    <w:rsid w:val="007D61D1"/>
    <w:rsid w:val="007D657B"/>
    <w:rsid w:val="007D66FD"/>
    <w:rsid w:val="007D7C31"/>
    <w:rsid w:val="007D7D52"/>
    <w:rsid w:val="007E01A6"/>
    <w:rsid w:val="007E049D"/>
    <w:rsid w:val="007E07E1"/>
    <w:rsid w:val="007E306A"/>
    <w:rsid w:val="007E5082"/>
    <w:rsid w:val="007F0BE3"/>
    <w:rsid w:val="007F2750"/>
    <w:rsid w:val="007F2D57"/>
    <w:rsid w:val="007F3BB0"/>
    <w:rsid w:val="00800552"/>
    <w:rsid w:val="00800A38"/>
    <w:rsid w:val="00804D9D"/>
    <w:rsid w:val="00805E73"/>
    <w:rsid w:val="008074B2"/>
    <w:rsid w:val="00810EF6"/>
    <w:rsid w:val="00811C3F"/>
    <w:rsid w:val="008129BE"/>
    <w:rsid w:val="008145C2"/>
    <w:rsid w:val="00815E2F"/>
    <w:rsid w:val="008168B3"/>
    <w:rsid w:val="00817A26"/>
    <w:rsid w:val="008202DB"/>
    <w:rsid w:val="008249C6"/>
    <w:rsid w:val="00825508"/>
    <w:rsid w:val="00825F41"/>
    <w:rsid w:val="00827C40"/>
    <w:rsid w:val="00830D8D"/>
    <w:rsid w:val="00832A56"/>
    <w:rsid w:val="00833F76"/>
    <w:rsid w:val="00835DB8"/>
    <w:rsid w:val="00841426"/>
    <w:rsid w:val="00841CD2"/>
    <w:rsid w:val="008424C3"/>
    <w:rsid w:val="008436ED"/>
    <w:rsid w:val="008439C9"/>
    <w:rsid w:val="00844F5B"/>
    <w:rsid w:val="0084678A"/>
    <w:rsid w:val="00851133"/>
    <w:rsid w:val="00851549"/>
    <w:rsid w:val="00851555"/>
    <w:rsid w:val="0085193D"/>
    <w:rsid w:val="00854CFC"/>
    <w:rsid w:val="0085521A"/>
    <w:rsid w:val="00855A77"/>
    <w:rsid w:val="00860ABB"/>
    <w:rsid w:val="008610C4"/>
    <w:rsid w:val="0086415D"/>
    <w:rsid w:val="00864A3B"/>
    <w:rsid w:val="0087680B"/>
    <w:rsid w:val="008771D0"/>
    <w:rsid w:val="00881DC3"/>
    <w:rsid w:val="00882C61"/>
    <w:rsid w:val="00883004"/>
    <w:rsid w:val="00884296"/>
    <w:rsid w:val="008853C6"/>
    <w:rsid w:val="008876CF"/>
    <w:rsid w:val="00890DE8"/>
    <w:rsid w:val="00890E7F"/>
    <w:rsid w:val="008913A7"/>
    <w:rsid w:val="008963A3"/>
    <w:rsid w:val="008A038F"/>
    <w:rsid w:val="008A17E1"/>
    <w:rsid w:val="008A1C2E"/>
    <w:rsid w:val="008A2154"/>
    <w:rsid w:val="008A3333"/>
    <w:rsid w:val="008A5CDA"/>
    <w:rsid w:val="008A5D3B"/>
    <w:rsid w:val="008A6009"/>
    <w:rsid w:val="008B01BC"/>
    <w:rsid w:val="008C15B0"/>
    <w:rsid w:val="008C4AA6"/>
    <w:rsid w:val="008C52DB"/>
    <w:rsid w:val="008C6F68"/>
    <w:rsid w:val="008C720C"/>
    <w:rsid w:val="008C7345"/>
    <w:rsid w:val="008C7363"/>
    <w:rsid w:val="008D07EA"/>
    <w:rsid w:val="008D2211"/>
    <w:rsid w:val="008D2936"/>
    <w:rsid w:val="008D37FB"/>
    <w:rsid w:val="008D3DAC"/>
    <w:rsid w:val="008D47B2"/>
    <w:rsid w:val="008D6272"/>
    <w:rsid w:val="008D77A2"/>
    <w:rsid w:val="008E21EB"/>
    <w:rsid w:val="008E2731"/>
    <w:rsid w:val="008E3FD3"/>
    <w:rsid w:val="008E754C"/>
    <w:rsid w:val="008E7951"/>
    <w:rsid w:val="008F2D3C"/>
    <w:rsid w:val="008F3A01"/>
    <w:rsid w:val="008F4315"/>
    <w:rsid w:val="00900FFC"/>
    <w:rsid w:val="00903584"/>
    <w:rsid w:val="00904F1E"/>
    <w:rsid w:val="009119EA"/>
    <w:rsid w:val="00912A49"/>
    <w:rsid w:val="00915144"/>
    <w:rsid w:val="009153DE"/>
    <w:rsid w:val="00916793"/>
    <w:rsid w:val="009167B2"/>
    <w:rsid w:val="00921DB9"/>
    <w:rsid w:val="00922A44"/>
    <w:rsid w:val="0092512C"/>
    <w:rsid w:val="00927008"/>
    <w:rsid w:val="00930B74"/>
    <w:rsid w:val="009335A8"/>
    <w:rsid w:val="00937E80"/>
    <w:rsid w:val="009401BF"/>
    <w:rsid w:val="00943DA7"/>
    <w:rsid w:val="009440E9"/>
    <w:rsid w:val="0094507C"/>
    <w:rsid w:val="00945C32"/>
    <w:rsid w:val="00946968"/>
    <w:rsid w:val="0095205F"/>
    <w:rsid w:val="009525D0"/>
    <w:rsid w:val="00957116"/>
    <w:rsid w:val="009615D6"/>
    <w:rsid w:val="00964BDB"/>
    <w:rsid w:val="00965C48"/>
    <w:rsid w:val="009665A0"/>
    <w:rsid w:val="0096711F"/>
    <w:rsid w:val="00967B8B"/>
    <w:rsid w:val="00971E82"/>
    <w:rsid w:val="0097210A"/>
    <w:rsid w:val="00972B0D"/>
    <w:rsid w:val="0097609E"/>
    <w:rsid w:val="0098120E"/>
    <w:rsid w:val="009825DB"/>
    <w:rsid w:val="00984D37"/>
    <w:rsid w:val="00984DD4"/>
    <w:rsid w:val="00984E24"/>
    <w:rsid w:val="00986E5A"/>
    <w:rsid w:val="009900DE"/>
    <w:rsid w:val="009904F9"/>
    <w:rsid w:val="009906FD"/>
    <w:rsid w:val="009914ED"/>
    <w:rsid w:val="009917F2"/>
    <w:rsid w:val="00992FC6"/>
    <w:rsid w:val="009950A6"/>
    <w:rsid w:val="009958AA"/>
    <w:rsid w:val="009A041C"/>
    <w:rsid w:val="009A054E"/>
    <w:rsid w:val="009A32FD"/>
    <w:rsid w:val="009A396A"/>
    <w:rsid w:val="009A4247"/>
    <w:rsid w:val="009A4F85"/>
    <w:rsid w:val="009A5F87"/>
    <w:rsid w:val="009B0485"/>
    <w:rsid w:val="009B2950"/>
    <w:rsid w:val="009B3FA9"/>
    <w:rsid w:val="009B4143"/>
    <w:rsid w:val="009C087C"/>
    <w:rsid w:val="009C2FBD"/>
    <w:rsid w:val="009C30FD"/>
    <w:rsid w:val="009C3E3E"/>
    <w:rsid w:val="009C40C0"/>
    <w:rsid w:val="009D005F"/>
    <w:rsid w:val="009D07CA"/>
    <w:rsid w:val="009D1053"/>
    <w:rsid w:val="009D1D2F"/>
    <w:rsid w:val="009D3713"/>
    <w:rsid w:val="009D7C17"/>
    <w:rsid w:val="009E19D4"/>
    <w:rsid w:val="009E307D"/>
    <w:rsid w:val="009E41E8"/>
    <w:rsid w:val="009E43CC"/>
    <w:rsid w:val="009E5457"/>
    <w:rsid w:val="009F0984"/>
    <w:rsid w:val="009F1904"/>
    <w:rsid w:val="009F40A3"/>
    <w:rsid w:val="009F631A"/>
    <w:rsid w:val="00A0011D"/>
    <w:rsid w:val="00A00802"/>
    <w:rsid w:val="00A00BCC"/>
    <w:rsid w:val="00A02C38"/>
    <w:rsid w:val="00A06062"/>
    <w:rsid w:val="00A10B95"/>
    <w:rsid w:val="00A11C63"/>
    <w:rsid w:val="00A122B5"/>
    <w:rsid w:val="00A12A18"/>
    <w:rsid w:val="00A13792"/>
    <w:rsid w:val="00A14377"/>
    <w:rsid w:val="00A16136"/>
    <w:rsid w:val="00A20283"/>
    <w:rsid w:val="00A21904"/>
    <w:rsid w:val="00A21E2A"/>
    <w:rsid w:val="00A22A5D"/>
    <w:rsid w:val="00A22CED"/>
    <w:rsid w:val="00A26FE7"/>
    <w:rsid w:val="00A2717C"/>
    <w:rsid w:val="00A2740D"/>
    <w:rsid w:val="00A306D6"/>
    <w:rsid w:val="00A3252D"/>
    <w:rsid w:val="00A33DE8"/>
    <w:rsid w:val="00A40FF1"/>
    <w:rsid w:val="00A4336A"/>
    <w:rsid w:val="00A46936"/>
    <w:rsid w:val="00A46B88"/>
    <w:rsid w:val="00A47C1A"/>
    <w:rsid w:val="00A47ED2"/>
    <w:rsid w:val="00A5082D"/>
    <w:rsid w:val="00A50B21"/>
    <w:rsid w:val="00A5148C"/>
    <w:rsid w:val="00A524B6"/>
    <w:rsid w:val="00A52647"/>
    <w:rsid w:val="00A5361D"/>
    <w:rsid w:val="00A5458E"/>
    <w:rsid w:val="00A5603F"/>
    <w:rsid w:val="00A5652A"/>
    <w:rsid w:val="00A60AFC"/>
    <w:rsid w:val="00A621EB"/>
    <w:rsid w:val="00A642E7"/>
    <w:rsid w:val="00A648FA"/>
    <w:rsid w:val="00A6757C"/>
    <w:rsid w:val="00A70761"/>
    <w:rsid w:val="00A7258A"/>
    <w:rsid w:val="00A74CB4"/>
    <w:rsid w:val="00A811CB"/>
    <w:rsid w:val="00A81304"/>
    <w:rsid w:val="00A84E38"/>
    <w:rsid w:val="00A85098"/>
    <w:rsid w:val="00A8657E"/>
    <w:rsid w:val="00A86A81"/>
    <w:rsid w:val="00A86BE7"/>
    <w:rsid w:val="00A8702D"/>
    <w:rsid w:val="00A87B21"/>
    <w:rsid w:val="00A90159"/>
    <w:rsid w:val="00A92E55"/>
    <w:rsid w:val="00A93E61"/>
    <w:rsid w:val="00A97762"/>
    <w:rsid w:val="00A97E24"/>
    <w:rsid w:val="00AA0179"/>
    <w:rsid w:val="00AA170F"/>
    <w:rsid w:val="00AA1A54"/>
    <w:rsid w:val="00AA4C7A"/>
    <w:rsid w:val="00AA531D"/>
    <w:rsid w:val="00AA5E62"/>
    <w:rsid w:val="00AA7E23"/>
    <w:rsid w:val="00AB0725"/>
    <w:rsid w:val="00AC3BC5"/>
    <w:rsid w:val="00AC4590"/>
    <w:rsid w:val="00AD1BB4"/>
    <w:rsid w:val="00AD32A0"/>
    <w:rsid w:val="00AD3F44"/>
    <w:rsid w:val="00AD623B"/>
    <w:rsid w:val="00AD75F7"/>
    <w:rsid w:val="00AE1BF6"/>
    <w:rsid w:val="00AE4C2A"/>
    <w:rsid w:val="00AE5837"/>
    <w:rsid w:val="00AF18C2"/>
    <w:rsid w:val="00AF1B94"/>
    <w:rsid w:val="00AF3435"/>
    <w:rsid w:val="00AF397F"/>
    <w:rsid w:val="00AF663E"/>
    <w:rsid w:val="00AF75F4"/>
    <w:rsid w:val="00B0240E"/>
    <w:rsid w:val="00B03C11"/>
    <w:rsid w:val="00B04D11"/>
    <w:rsid w:val="00B04FAB"/>
    <w:rsid w:val="00B06E7E"/>
    <w:rsid w:val="00B10C7D"/>
    <w:rsid w:val="00B12A07"/>
    <w:rsid w:val="00B12A76"/>
    <w:rsid w:val="00B1315D"/>
    <w:rsid w:val="00B131E7"/>
    <w:rsid w:val="00B162C7"/>
    <w:rsid w:val="00B16C93"/>
    <w:rsid w:val="00B17528"/>
    <w:rsid w:val="00B22947"/>
    <w:rsid w:val="00B22C46"/>
    <w:rsid w:val="00B24192"/>
    <w:rsid w:val="00B24A5C"/>
    <w:rsid w:val="00B25B37"/>
    <w:rsid w:val="00B26BD5"/>
    <w:rsid w:val="00B30146"/>
    <w:rsid w:val="00B301FC"/>
    <w:rsid w:val="00B375C1"/>
    <w:rsid w:val="00B376D3"/>
    <w:rsid w:val="00B46C8E"/>
    <w:rsid w:val="00B52D35"/>
    <w:rsid w:val="00B530A4"/>
    <w:rsid w:val="00B5355A"/>
    <w:rsid w:val="00B55AF4"/>
    <w:rsid w:val="00B56E7A"/>
    <w:rsid w:val="00B600FC"/>
    <w:rsid w:val="00B60571"/>
    <w:rsid w:val="00B61D9F"/>
    <w:rsid w:val="00B6231A"/>
    <w:rsid w:val="00B62717"/>
    <w:rsid w:val="00B62B17"/>
    <w:rsid w:val="00B63127"/>
    <w:rsid w:val="00B70FB9"/>
    <w:rsid w:val="00B71198"/>
    <w:rsid w:val="00B712AC"/>
    <w:rsid w:val="00B73B25"/>
    <w:rsid w:val="00B77584"/>
    <w:rsid w:val="00B81998"/>
    <w:rsid w:val="00B82B51"/>
    <w:rsid w:val="00B83FD4"/>
    <w:rsid w:val="00B84074"/>
    <w:rsid w:val="00B84DE9"/>
    <w:rsid w:val="00B85A4D"/>
    <w:rsid w:val="00B862F8"/>
    <w:rsid w:val="00B8756B"/>
    <w:rsid w:val="00B90E3C"/>
    <w:rsid w:val="00B91052"/>
    <w:rsid w:val="00B9216F"/>
    <w:rsid w:val="00B93F02"/>
    <w:rsid w:val="00B958E7"/>
    <w:rsid w:val="00B96F37"/>
    <w:rsid w:val="00BA036C"/>
    <w:rsid w:val="00BA509E"/>
    <w:rsid w:val="00BA6A06"/>
    <w:rsid w:val="00BA6BCB"/>
    <w:rsid w:val="00BA7ACF"/>
    <w:rsid w:val="00BA7E71"/>
    <w:rsid w:val="00BB0F46"/>
    <w:rsid w:val="00BB11C2"/>
    <w:rsid w:val="00BC38CD"/>
    <w:rsid w:val="00BC47CE"/>
    <w:rsid w:val="00BC4A31"/>
    <w:rsid w:val="00BC5246"/>
    <w:rsid w:val="00BC5C3C"/>
    <w:rsid w:val="00BC630E"/>
    <w:rsid w:val="00BC7D54"/>
    <w:rsid w:val="00BD03A3"/>
    <w:rsid w:val="00BD2021"/>
    <w:rsid w:val="00BD3606"/>
    <w:rsid w:val="00BD44B8"/>
    <w:rsid w:val="00BD5DA9"/>
    <w:rsid w:val="00BD656C"/>
    <w:rsid w:val="00BE1340"/>
    <w:rsid w:val="00BE4F10"/>
    <w:rsid w:val="00BE5293"/>
    <w:rsid w:val="00BE6DD2"/>
    <w:rsid w:val="00BE7325"/>
    <w:rsid w:val="00BE7412"/>
    <w:rsid w:val="00BF0C1D"/>
    <w:rsid w:val="00BF3779"/>
    <w:rsid w:val="00BF392B"/>
    <w:rsid w:val="00BF3E04"/>
    <w:rsid w:val="00BF620E"/>
    <w:rsid w:val="00BF64FD"/>
    <w:rsid w:val="00BF7537"/>
    <w:rsid w:val="00C01DBC"/>
    <w:rsid w:val="00C02AA7"/>
    <w:rsid w:val="00C03AD8"/>
    <w:rsid w:val="00C052B1"/>
    <w:rsid w:val="00C05E51"/>
    <w:rsid w:val="00C06CDB"/>
    <w:rsid w:val="00C075EF"/>
    <w:rsid w:val="00C12C5C"/>
    <w:rsid w:val="00C14B3E"/>
    <w:rsid w:val="00C1602C"/>
    <w:rsid w:val="00C212AB"/>
    <w:rsid w:val="00C21F0D"/>
    <w:rsid w:val="00C23EB4"/>
    <w:rsid w:val="00C25DE2"/>
    <w:rsid w:val="00C26D73"/>
    <w:rsid w:val="00C346DF"/>
    <w:rsid w:val="00C37B0D"/>
    <w:rsid w:val="00C42C89"/>
    <w:rsid w:val="00C43C6B"/>
    <w:rsid w:val="00C449F6"/>
    <w:rsid w:val="00C47326"/>
    <w:rsid w:val="00C50176"/>
    <w:rsid w:val="00C51CEF"/>
    <w:rsid w:val="00C52890"/>
    <w:rsid w:val="00C57755"/>
    <w:rsid w:val="00C607FE"/>
    <w:rsid w:val="00C609FD"/>
    <w:rsid w:val="00C62181"/>
    <w:rsid w:val="00C6312E"/>
    <w:rsid w:val="00C65DAE"/>
    <w:rsid w:val="00C66182"/>
    <w:rsid w:val="00C6648A"/>
    <w:rsid w:val="00C667BC"/>
    <w:rsid w:val="00C707E5"/>
    <w:rsid w:val="00C71E37"/>
    <w:rsid w:val="00C756FA"/>
    <w:rsid w:val="00C75DE2"/>
    <w:rsid w:val="00C80A20"/>
    <w:rsid w:val="00C833C4"/>
    <w:rsid w:val="00C840F4"/>
    <w:rsid w:val="00C84445"/>
    <w:rsid w:val="00C84A77"/>
    <w:rsid w:val="00C8504E"/>
    <w:rsid w:val="00C9164F"/>
    <w:rsid w:val="00C9179B"/>
    <w:rsid w:val="00C9283B"/>
    <w:rsid w:val="00C950FB"/>
    <w:rsid w:val="00C973CE"/>
    <w:rsid w:val="00CA032A"/>
    <w:rsid w:val="00CA0D24"/>
    <w:rsid w:val="00CA5BBD"/>
    <w:rsid w:val="00CA622C"/>
    <w:rsid w:val="00CA7E78"/>
    <w:rsid w:val="00CB5DE6"/>
    <w:rsid w:val="00CB60EF"/>
    <w:rsid w:val="00CB7750"/>
    <w:rsid w:val="00CC2123"/>
    <w:rsid w:val="00CC245C"/>
    <w:rsid w:val="00CC4210"/>
    <w:rsid w:val="00CC42D4"/>
    <w:rsid w:val="00CC58D5"/>
    <w:rsid w:val="00CC6C8D"/>
    <w:rsid w:val="00CD1894"/>
    <w:rsid w:val="00CD362C"/>
    <w:rsid w:val="00CD3664"/>
    <w:rsid w:val="00CD4C1E"/>
    <w:rsid w:val="00CD5A1D"/>
    <w:rsid w:val="00CD60F0"/>
    <w:rsid w:val="00CF0422"/>
    <w:rsid w:val="00CF14AA"/>
    <w:rsid w:val="00CF37B4"/>
    <w:rsid w:val="00CF6D36"/>
    <w:rsid w:val="00CF74C9"/>
    <w:rsid w:val="00D01E17"/>
    <w:rsid w:val="00D02638"/>
    <w:rsid w:val="00D0283E"/>
    <w:rsid w:val="00D031F5"/>
    <w:rsid w:val="00D04F98"/>
    <w:rsid w:val="00D10018"/>
    <w:rsid w:val="00D15F3A"/>
    <w:rsid w:val="00D16FCB"/>
    <w:rsid w:val="00D170F7"/>
    <w:rsid w:val="00D20C07"/>
    <w:rsid w:val="00D220D2"/>
    <w:rsid w:val="00D22C96"/>
    <w:rsid w:val="00D22F27"/>
    <w:rsid w:val="00D24693"/>
    <w:rsid w:val="00D26B7D"/>
    <w:rsid w:val="00D30085"/>
    <w:rsid w:val="00D32AA9"/>
    <w:rsid w:val="00D35241"/>
    <w:rsid w:val="00D379DA"/>
    <w:rsid w:val="00D40BF5"/>
    <w:rsid w:val="00D4419E"/>
    <w:rsid w:val="00D45707"/>
    <w:rsid w:val="00D45768"/>
    <w:rsid w:val="00D45AFC"/>
    <w:rsid w:val="00D50FB3"/>
    <w:rsid w:val="00D5107C"/>
    <w:rsid w:val="00D52E57"/>
    <w:rsid w:val="00D5387A"/>
    <w:rsid w:val="00D620AB"/>
    <w:rsid w:val="00D62334"/>
    <w:rsid w:val="00D63EDB"/>
    <w:rsid w:val="00D654D7"/>
    <w:rsid w:val="00D66D28"/>
    <w:rsid w:val="00D67100"/>
    <w:rsid w:val="00D708C0"/>
    <w:rsid w:val="00D73D03"/>
    <w:rsid w:val="00D803D1"/>
    <w:rsid w:val="00D82D92"/>
    <w:rsid w:val="00D83ED3"/>
    <w:rsid w:val="00D868B3"/>
    <w:rsid w:val="00D87819"/>
    <w:rsid w:val="00D87B17"/>
    <w:rsid w:val="00D91F92"/>
    <w:rsid w:val="00D93108"/>
    <w:rsid w:val="00D971F1"/>
    <w:rsid w:val="00DA3863"/>
    <w:rsid w:val="00DA5AAA"/>
    <w:rsid w:val="00DA5BD7"/>
    <w:rsid w:val="00DB1F45"/>
    <w:rsid w:val="00DB2B94"/>
    <w:rsid w:val="00DB53CE"/>
    <w:rsid w:val="00DB6C7F"/>
    <w:rsid w:val="00DB6FC5"/>
    <w:rsid w:val="00DC4279"/>
    <w:rsid w:val="00DC607E"/>
    <w:rsid w:val="00DD5AAB"/>
    <w:rsid w:val="00DD604A"/>
    <w:rsid w:val="00DD712D"/>
    <w:rsid w:val="00DE0F8A"/>
    <w:rsid w:val="00DE198A"/>
    <w:rsid w:val="00DE4D88"/>
    <w:rsid w:val="00DE62F1"/>
    <w:rsid w:val="00DF0020"/>
    <w:rsid w:val="00DF03EA"/>
    <w:rsid w:val="00DF04AC"/>
    <w:rsid w:val="00DF0E26"/>
    <w:rsid w:val="00DF2BC8"/>
    <w:rsid w:val="00DF36D7"/>
    <w:rsid w:val="00DF3793"/>
    <w:rsid w:val="00DF4E85"/>
    <w:rsid w:val="00DF57E7"/>
    <w:rsid w:val="00DF5B5A"/>
    <w:rsid w:val="00E03257"/>
    <w:rsid w:val="00E04ADB"/>
    <w:rsid w:val="00E05631"/>
    <w:rsid w:val="00E067D8"/>
    <w:rsid w:val="00E1008E"/>
    <w:rsid w:val="00E112A0"/>
    <w:rsid w:val="00E113E6"/>
    <w:rsid w:val="00E1213A"/>
    <w:rsid w:val="00E12678"/>
    <w:rsid w:val="00E12E6F"/>
    <w:rsid w:val="00E1466B"/>
    <w:rsid w:val="00E1534B"/>
    <w:rsid w:val="00E154DE"/>
    <w:rsid w:val="00E164E8"/>
    <w:rsid w:val="00E1683C"/>
    <w:rsid w:val="00E2331A"/>
    <w:rsid w:val="00E23E86"/>
    <w:rsid w:val="00E242B3"/>
    <w:rsid w:val="00E24D0E"/>
    <w:rsid w:val="00E25768"/>
    <w:rsid w:val="00E25836"/>
    <w:rsid w:val="00E25CF6"/>
    <w:rsid w:val="00E273E2"/>
    <w:rsid w:val="00E35437"/>
    <w:rsid w:val="00E369D1"/>
    <w:rsid w:val="00E428FD"/>
    <w:rsid w:val="00E45391"/>
    <w:rsid w:val="00E45496"/>
    <w:rsid w:val="00E45501"/>
    <w:rsid w:val="00E45BCE"/>
    <w:rsid w:val="00E45F97"/>
    <w:rsid w:val="00E52288"/>
    <w:rsid w:val="00E5281D"/>
    <w:rsid w:val="00E53BB0"/>
    <w:rsid w:val="00E56715"/>
    <w:rsid w:val="00E61237"/>
    <w:rsid w:val="00E640D9"/>
    <w:rsid w:val="00E6763F"/>
    <w:rsid w:val="00E70582"/>
    <w:rsid w:val="00E70A9B"/>
    <w:rsid w:val="00E73FB6"/>
    <w:rsid w:val="00E74855"/>
    <w:rsid w:val="00E76B35"/>
    <w:rsid w:val="00E776D8"/>
    <w:rsid w:val="00E77C7E"/>
    <w:rsid w:val="00E816DB"/>
    <w:rsid w:val="00E826ED"/>
    <w:rsid w:val="00E82AC7"/>
    <w:rsid w:val="00E8339F"/>
    <w:rsid w:val="00E845AE"/>
    <w:rsid w:val="00E84775"/>
    <w:rsid w:val="00E85184"/>
    <w:rsid w:val="00E86484"/>
    <w:rsid w:val="00E86EDA"/>
    <w:rsid w:val="00E902BE"/>
    <w:rsid w:val="00E906A0"/>
    <w:rsid w:val="00E90716"/>
    <w:rsid w:val="00E90E57"/>
    <w:rsid w:val="00E91D41"/>
    <w:rsid w:val="00E934A3"/>
    <w:rsid w:val="00E9569E"/>
    <w:rsid w:val="00E95E9F"/>
    <w:rsid w:val="00EA0A42"/>
    <w:rsid w:val="00EA0D8B"/>
    <w:rsid w:val="00EA14F6"/>
    <w:rsid w:val="00EA3204"/>
    <w:rsid w:val="00EA65A4"/>
    <w:rsid w:val="00EB3342"/>
    <w:rsid w:val="00EB4D51"/>
    <w:rsid w:val="00EB582C"/>
    <w:rsid w:val="00EB72FD"/>
    <w:rsid w:val="00EC0330"/>
    <w:rsid w:val="00EC0886"/>
    <w:rsid w:val="00EC5279"/>
    <w:rsid w:val="00EC6B8B"/>
    <w:rsid w:val="00ED30A9"/>
    <w:rsid w:val="00ED39BC"/>
    <w:rsid w:val="00ED7F2C"/>
    <w:rsid w:val="00EE085C"/>
    <w:rsid w:val="00EE25AF"/>
    <w:rsid w:val="00EE44AD"/>
    <w:rsid w:val="00EE4653"/>
    <w:rsid w:val="00EE5481"/>
    <w:rsid w:val="00EE5846"/>
    <w:rsid w:val="00EF2606"/>
    <w:rsid w:val="00EF4AFC"/>
    <w:rsid w:val="00EF7D35"/>
    <w:rsid w:val="00F02914"/>
    <w:rsid w:val="00F05681"/>
    <w:rsid w:val="00F0633F"/>
    <w:rsid w:val="00F06402"/>
    <w:rsid w:val="00F067E1"/>
    <w:rsid w:val="00F12C13"/>
    <w:rsid w:val="00F13136"/>
    <w:rsid w:val="00F13E1C"/>
    <w:rsid w:val="00F205C1"/>
    <w:rsid w:val="00F206D8"/>
    <w:rsid w:val="00F2308C"/>
    <w:rsid w:val="00F2662A"/>
    <w:rsid w:val="00F26DA1"/>
    <w:rsid w:val="00F277CC"/>
    <w:rsid w:val="00F31271"/>
    <w:rsid w:val="00F331DA"/>
    <w:rsid w:val="00F35C92"/>
    <w:rsid w:val="00F36B7E"/>
    <w:rsid w:val="00F4043A"/>
    <w:rsid w:val="00F40F2F"/>
    <w:rsid w:val="00F42095"/>
    <w:rsid w:val="00F43CEC"/>
    <w:rsid w:val="00F44FA0"/>
    <w:rsid w:val="00F500E5"/>
    <w:rsid w:val="00F50FF4"/>
    <w:rsid w:val="00F51D81"/>
    <w:rsid w:val="00F52F72"/>
    <w:rsid w:val="00F5402D"/>
    <w:rsid w:val="00F54C6E"/>
    <w:rsid w:val="00F55C5B"/>
    <w:rsid w:val="00F573C1"/>
    <w:rsid w:val="00F61141"/>
    <w:rsid w:val="00F61B20"/>
    <w:rsid w:val="00F6275B"/>
    <w:rsid w:val="00F6300E"/>
    <w:rsid w:val="00F635B1"/>
    <w:rsid w:val="00F67E4C"/>
    <w:rsid w:val="00F7072E"/>
    <w:rsid w:val="00F70B71"/>
    <w:rsid w:val="00F71C5B"/>
    <w:rsid w:val="00F726DA"/>
    <w:rsid w:val="00F81AD1"/>
    <w:rsid w:val="00F84B9D"/>
    <w:rsid w:val="00F84F27"/>
    <w:rsid w:val="00F857CC"/>
    <w:rsid w:val="00F85BEA"/>
    <w:rsid w:val="00F87879"/>
    <w:rsid w:val="00F87D70"/>
    <w:rsid w:val="00F90FAD"/>
    <w:rsid w:val="00F929C1"/>
    <w:rsid w:val="00F952CF"/>
    <w:rsid w:val="00F95F91"/>
    <w:rsid w:val="00F97157"/>
    <w:rsid w:val="00F97CE4"/>
    <w:rsid w:val="00FA0150"/>
    <w:rsid w:val="00FA1686"/>
    <w:rsid w:val="00FA21E1"/>
    <w:rsid w:val="00FA2F2D"/>
    <w:rsid w:val="00FA6DD2"/>
    <w:rsid w:val="00FA709B"/>
    <w:rsid w:val="00FA74EC"/>
    <w:rsid w:val="00FB0966"/>
    <w:rsid w:val="00FB1105"/>
    <w:rsid w:val="00FB166C"/>
    <w:rsid w:val="00FB4990"/>
    <w:rsid w:val="00FB4A59"/>
    <w:rsid w:val="00FB7C2A"/>
    <w:rsid w:val="00FC1AE2"/>
    <w:rsid w:val="00FC4298"/>
    <w:rsid w:val="00FD0E77"/>
    <w:rsid w:val="00FD56D1"/>
    <w:rsid w:val="00FD69BF"/>
    <w:rsid w:val="00FD7A1C"/>
    <w:rsid w:val="00FE0A88"/>
    <w:rsid w:val="00FE5D33"/>
    <w:rsid w:val="00FE5DB5"/>
    <w:rsid w:val="00FF06C6"/>
    <w:rsid w:val="00FF26A5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F3AD0"/>
  <w15:docId w15:val="{A098852D-3792-4029-8F51-7AF100E6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6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70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170F7"/>
    <w:pPr>
      <w:keepNext/>
      <w:autoSpaceDE w:val="0"/>
      <w:autoSpaceDN w:val="0"/>
      <w:adjustRightInd w:val="0"/>
      <w:spacing w:line="360" w:lineRule="auto"/>
      <w:jc w:val="center"/>
      <w:outlineLvl w:val="4"/>
    </w:pPr>
    <w:rPr>
      <w:rFonts w:ascii="Georgia" w:hAnsi="Georgia" w:cs="Arial"/>
      <w:b/>
      <w:bCs/>
      <w:color w:val="000000"/>
      <w:sz w:val="22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170F7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36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170F7"/>
    <w:pPr>
      <w:keepNext/>
      <w:overflowPunct w:val="0"/>
      <w:autoSpaceDE w:val="0"/>
      <w:autoSpaceDN w:val="0"/>
      <w:adjustRightInd w:val="0"/>
      <w:ind w:left="7088" w:hanging="6380"/>
      <w:jc w:val="center"/>
      <w:outlineLvl w:val="8"/>
    </w:pPr>
    <w:rPr>
      <w:rFonts w:ascii="Arial" w:hAnsi="Arial"/>
      <w:b/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D170F7"/>
    <w:rPr>
      <w:rFonts w:ascii="Georgia" w:eastAsia="Times New Roman" w:hAnsi="Georgia" w:cs="Arial"/>
      <w:b/>
      <w:bCs/>
      <w:color w:val="00000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170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D170F7"/>
    <w:rPr>
      <w:rFonts w:ascii="Arial" w:eastAsia="Times New Roman" w:hAnsi="Arial" w:cs="Times New Roman"/>
      <w:b/>
      <w:szCs w:val="20"/>
      <w:u w:val="single"/>
      <w:lang w:eastAsia="pl-PL"/>
    </w:rPr>
  </w:style>
  <w:style w:type="character" w:styleId="Hipercze">
    <w:name w:val="Hyperlink"/>
    <w:basedOn w:val="Domylnaczcionkaakapitu"/>
    <w:unhideWhenUsed/>
    <w:rsid w:val="00D170F7"/>
    <w:rPr>
      <w:rFonts w:ascii="Times New Roman" w:hAnsi="Times New Roman" w:cs="Times New Roman" w:hint="default"/>
      <w:color w:val="0000FF"/>
      <w:u w:val="single"/>
    </w:rPr>
  </w:style>
  <w:style w:type="paragraph" w:styleId="Legenda">
    <w:name w:val="caption"/>
    <w:basedOn w:val="Normalny"/>
    <w:next w:val="Normalny"/>
    <w:semiHidden/>
    <w:unhideWhenUsed/>
    <w:qFormat/>
    <w:rsid w:val="00D170F7"/>
    <w:pPr>
      <w:framePr w:w="8397" w:h="1620" w:hSpace="141" w:wrap="auto" w:vAnchor="text" w:hAnchor="page" w:x="1761" w:y="203"/>
      <w:pBdr>
        <w:top w:val="single" w:sz="36" w:space="1" w:color="auto" w:shadow="1"/>
        <w:left w:val="single" w:sz="36" w:space="1" w:color="auto" w:shadow="1"/>
        <w:bottom w:val="single" w:sz="36" w:space="1" w:color="auto" w:shadow="1"/>
        <w:right w:val="single" w:sz="36" w:space="1" w:color="auto" w:shadow="1"/>
      </w:pBdr>
      <w:overflowPunct w:val="0"/>
      <w:autoSpaceDE w:val="0"/>
      <w:autoSpaceDN w:val="0"/>
      <w:adjustRightInd w:val="0"/>
      <w:jc w:val="center"/>
    </w:pPr>
    <w:rPr>
      <w:rFonts w:ascii="Arial" w:hAnsi="Arial"/>
      <w:b/>
      <w:spacing w:val="20"/>
      <w:sz w:val="32"/>
      <w:szCs w:val="20"/>
    </w:rPr>
  </w:style>
  <w:style w:type="paragraph" w:styleId="Tekstpodstawowy">
    <w:name w:val="Body Text"/>
    <w:basedOn w:val="Normalny"/>
    <w:link w:val="TekstpodstawowyZnak"/>
    <w:unhideWhenUsed/>
    <w:rsid w:val="00D170F7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170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D170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170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170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70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D170F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170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D1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D170F7"/>
    <w:pPr>
      <w:spacing w:before="60" w:after="60"/>
      <w:ind w:left="708"/>
      <w:jc w:val="both"/>
    </w:pPr>
    <w:rPr>
      <w:rFonts w:cs="Arial"/>
      <w:sz w:val="22"/>
      <w:szCs w:val="20"/>
    </w:rPr>
  </w:style>
  <w:style w:type="paragraph" w:customStyle="1" w:styleId="Tekstpodstawowy21">
    <w:name w:val="Tekst podstawowy 21"/>
    <w:basedOn w:val="Normalny"/>
    <w:rsid w:val="00D170F7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customStyle="1" w:styleId="Styl1">
    <w:name w:val="Styl1"/>
    <w:basedOn w:val="Normalny"/>
    <w:autoRedefine/>
    <w:rsid w:val="00755F89"/>
    <w:pPr>
      <w:tabs>
        <w:tab w:val="left" w:pos="709"/>
        <w:tab w:val="left" w:pos="851"/>
      </w:tabs>
      <w:autoSpaceDN w:val="0"/>
      <w:spacing w:line="360" w:lineRule="auto"/>
      <w:ind w:left="142" w:right="-508"/>
      <w:jc w:val="both"/>
    </w:pPr>
    <w:rPr>
      <w:bCs/>
    </w:rPr>
  </w:style>
  <w:style w:type="paragraph" w:customStyle="1" w:styleId="Tekstpodstawowy31">
    <w:name w:val="Tekst podstawowy 31"/>
    <w:basedOn w:val="Normalny"/>
    <w:rsid w:val="00D170F7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ust">
    <w:name w:val="ust"/>
    <w:rsid w:val="00D170F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170F7"/>
    <w:pPr>
      <w:spacing w:before="60" w:after="60"/>
      <w:ind w:left="851" w:hanging="295"/>
      <w:jc w:val="both"/>
    </w:pPr>
  </w:style>
  <w:style w:type="paragraph" w:customStyle="1" w:styleId="Lista21">
    <w:name w:val="Lista 21"/>
    <w:basedOn w:val="Normalny"/>
    <w:rsid w:val="00D170F7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customStyle="1" w:styleId="WW-Tekstpodstawowywcity212">
    <w:name w:val="WW-Tekst podstawowy wcięty 212"/>
    <w:basedOn w:val="Normalny"/>
    <w:rsid w:val="00D170F7"/>
    <w:pPr>
      <w:tabs>
        <w:tab w:val="left" w:pos="1077"/>
      </w:tabs>
      <w:suppressAutoHyphens/>
      <w:spacing w:before="120" w:line="360" w:lineRule="auto"/>
      <w:ind w:left="357"/>
      <w:jc w:val="both"/>
    </w:pPr>
    <w:rPr>
      <w:rFonts w:cs="Times"/>
      <w:color w:val="000000"/>
      <w:szCs w:val="20"/>
      <w:lang w:eastAsia="ar-SA"/>
    </w:rPr>
  </w:style>
  <w:style w:type="paragraph" w:customStyle="1" w:styleId="tyt">
    <w:name w:val="tyt"/>
    <w:basedOn w:val="Normalny"/>
    <w:rsid w:val="00D170F7"/>
    <w:pPr>
      <w:keepNext/>
      <w:spacing w:before="60" w:after="60"/>
      <w:jc w:val="center"/>
    </w:pPr>
    <w:rPr>
      <w:b/>
      <w:bCs/>
    </w:rPr>
  </w:style>
  <w:style w:type="paragraph" w:customStyle="1" w:styleId="lit">
    <w:name w:val="lit"/>
    <w:rsid w:val="00D170F7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5">
    <w:name w:val="CM85"/>
    <w:basedOn w:val="Normalny"/>
    <w:next w:val="Normalny"/>
    <w:rsid w:val="00D170F7"/>
    <w:pPr>
      <w:widowControl w:val="0"/>
      <w:autoSpaceDE w:val="0"/>
      <w:autoSpaceDN w:val="0"/>
      <w:adjustRightInd w:val="0"/>
      <w:spacing w:after="68"/>
    </w:pPr>
    <w:rPr>
      <w:rFonts w:ascii="Times" w:hAnsi="Times"/>
    </w:rPr>
  </w:style>
  <w:style w:type="paragraph" w:customStyle="1" w:styleId="CM7">
    <w:name w:val="CM7"/>
    <w:basedOn w:val="Normalny"/>
    <w:next w:val="Normalny"/>
    <w:rsid w:val="00D170F7"/>
    <w:pPr>
      <w:widowControl w:val="0"/>
      <w:autoSpaceDE w:val="0"/>
      <w:autoSpaceDN w:val="0"/>
      <w:adjustRightInd w:val="0"/>
      <w:spacing w:line="278" w:lineRule="atLeast"/>
    </w:pPr>
    <w:rPr>
      <w:rFonts w:ascii="Times" w:hAnsi="Times"/>
    </w:rPr>
  </w:style>
  <w:style w:type="paragraph" w:customStyle="1" w:styleId="StandardowyStandardowy-1">
    <w:name w:val="Standardowy.Standardowy-1"/>
    <w:rsid w:val="00D170F7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170F7"/>
    <w:pPr>
      <w:suppressAutoHyphens/>
      <w:overflowPunct w:val="0"/>
      <w:autoSpaceDE w:val="0"/>
      <w:spacing w:line="360" w:lineRule="auto"/>
      <w:ind w:left="709"/>
      <w:jc w:val="both"/>
    </w:pPr>
    <w:rPr>
      <w:rFonts w:ascii="Arial" w:hAnsi="Arial" w:cs="Century Gothic"/>
      <w:szCs w:val="20"/>
      <w:lang w:eastAsia="ar-SA"/>
    </w:rPr>
  </w:style>
  <w:style w:type="paragraph" w:customStyle="1" w:styleId="Default">
    <w:name w:val="Default"/>
    <w:rsid w:val="00D170F7"/>
    <w:pPr>
      <w:widowControl w:val="0"/>
      <w:autoSpaceDE w:val="0"/>
      <w:autoSpaceDN w:val="0"/>
      <w:adjustRightInd w:val="0"/>
      <w:spacing w:after="0" w:line="240" w:lineRule="auto"/>
    </w:pPr>
    <w:rPr>
      <w:rFonts w:ascii="BABIJB+TimesNewRoman,Bold" w:eastAsia="Times New Roman" w:hAnsi="BABIJB+TimesNewRoman,Bold" w:cs="BABIJB+TimesNewRoman,Bold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D170F7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styleId="Akapitzlist">
    <w:name w:val="List Paragraph"/>
    <w:aliases w:val="List Paragraph,List Paragraph1,L1,Numerowanie,Akapit z listą5,wypunktowanie,normalny tekst,Akapit z listą BS,sw tekst,CW_Lista,2 heading,A_wyliczenie,K-P_odwolanie,maz_wyliczenie,opis dzialania,Nag 1,Wypunktowanie"/>
    <w:basedOn w:val="Normalny"/>
    <w:link w:val="AkapitzlistZnak"/>
    <w:uiPriority w:val="34"/>
    <w:qFormat/>
    <w:rsid w:val="00475403"/>
    <w:pPr>
      <w:ind w:left="720"/>
      <w:contextualSpacing/>
    </w:pPr>
  </w:style>
  <w:style w:type="paragraph" w:styleId="Bezodstpw">
    <w:name w:val="No Spacing"/>
    <w:uiPriority w:val="1"/>
    <w:qFormat/>
    <w:rsid w:val="001966E0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66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6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66E0"/>
    <w:rPr>
      <w:vertAlign w:val="superscript"/>
    </w:rPr>
  </w:style>
  <w:style w:type="paragraph" w:customStyle="1" w:styleId="msonormalcxspdrugie">
    <w:name w:val="msonormalcxspdrugie"/>
    <w:basedOn w:val="Normalny"/>
    <w:rsid w:val="006A140D"/>
    <w:pPr>
      <w:spacing w:before="100" w:beforeAutospacing="1" w:after="100" w:afterAutospacing="1"/>
    </w:pPr>
    <w:rPr>
      <w:rFonts w:eastAsiaTheme="minorHAnsi"/>
    </w:rPr>
  </w:style>
  <w:style w:type="paragraph" w:customStyle="1" w:styleId="WW-Tekstpodstawowywcity21">
    <w:name w:val="WW-Tekst podstawowy wcięty 21"/>
    <w:basedOn w:val="Normalny"/>
    <w:rsid w:val="00701169"/>
    <w:pPr>
      <w:tabs>
        <w:tab w:val="left" w:pos="1584"/>
      </w:tabs>
      <w:suppressAutoHyphens/>
      <w:spacing w:before="120" w:line="360" w:lineRule="auto"/>
      <w:ind w:left="792"/>
      <w:jc w:val="both"/>
    </w:pPr>
    <w:rPr>
      <w:rFonts w:cs="Century Gothic"/>
      <w:szCs w:val="20"/>
      <w:lang w:eastAsia="ar-SA"/>
    </w:rPr>
  </w:style>
  <w:style w:type="paragraph" w:customStyle="1" w:styleId="Tekstpodstawowy23">
    <w:name w:val="Tekst podstawowy 23"/>
    <w:basedOn w:val="Normalny"/>
    <w:rsid w:val="00701169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customStyle="1" w:styleId="Tekstpodstawowy32">
    <w:name w:val="Tekst podstawowy 32"/>
    <w:basedOn w:val="Normalny"/>
    <w:rsid w:val="009A054E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Tekstpodstawowy33">
    <w:name w:val="Tekst podstawowy 33"/>
    <w:basedOn w:val="Normalny"/>
    <w:rsid w:val="008A6009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CM11">
    <w:name w:val="CM11"/>
    <w:basedOn w:val="Default"/>
    <w:next w:val="Default"/>
    <w:uiPriority w:val="99"/>
    <w:rsid w:val="00A21E2A"/>
    <w:pPr>
      <w:spacing w:line="380" w:lineRule="atLeast"/>
    </w:pPr>
    <w:rPr>
      <w:rFonts w:ascii="ENIKML+TimesNewRoman,Bold" w:eastAsia="Calibri" w:hAnsi="ENIKML+TimesNewRoman,Bold" w:cs="Times New Roman"/>
      <w:color w:val="auto"/>
    </w:rPr>
  </w:style>
  <w:style w:type="table" w:styleId="Tabela-Siatka">
    <w:name w:val="Table Grid"/>
    <w:basedOn w:val="Standardowy"/>
    <w:uiPriority w:val="39"/>
    <w:rsid w:val="00B95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0D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0D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0D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D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7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7E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2">
    <w:name w:val="Akapit z listą2"/>
    <w:basedOn w:val="Normalny"/>
    <w:rsid w:val="000D0C01"/>
    <w:pPr>
      <w:spacing w:before="60" w:after="60"/>
      <w:ind w:left="708"/>
      <w:jc w:val="both"/>
    </w:pPr>
    <w:rPr>
      <w:rFonts w:cs="Arial"/>
      <w:sz w:val="22"/>
      <w:szCs w:val="20"/>
    </w:rPr>
  </w:style>
  <w:style w:type="paragraph" w:styleId="Lista">
    <w:name w:val="List"/>
    <w:basedOn w:val="Normalny"/>
    <w:rsid w:val="00C707E5"/>
    <w:pPr>
      <w:ind w:left="283" w:hanging="283"/>
    </w:pPr>
  </w:style>
  <w:style w:type="paragraph" w:customStyle="1" w:styleId="tekstpodstawowywcity210">
    <w:name w:val="tekstpodstawowywcity21"/>
    <w:basedOn w:val="Normalny"/>
    <w:rsid w:val="008D47B2"/>
    <w:pPr>
      <w:overflowPunct w:val="0"/>
      <w:autoSpaceDE w:val="0"/>
      <w:spacing w:line="360" w:lineRule="auto"/>
      <w:ind w:left="709"/>
      <w:jc w:val="both"/>
    </w:pPr>
    <w:rPr>
      <w:rFonts w:ascii="Arial" w:eastAsiaTheme="minorHAnsi" w:hAnsi="Arial" w:cs="Arial"/>
    </w:rPr>
  </w:style>
  <w:style w:type="character" w:customStyle="1" w:styleId="Nagwek2Znak">
    <w:name w:val="Nagłówek 2 Znak"/>
    <w:basedOn w:val="Domylnaczcionkaakapitu"/>
    <w:link w:val="Nagwek2"/>
    <w:uiPriority w:val="9"/>
    <w:rsid w:val="0054705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70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70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4">
    <w:name w:val="Tekst podstawowy 24"/>
    <w:basedOn w:val="Normalny"/>
    <w:rsid w:val="001172CA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customStyle="1" w:styleId="WW-Tekstpodstawowywcity2">
    <w:name w:val="WW-Tekst podstawowy wcięty 2"/>
    <w:basedOn w:val="Normalny"/>
    <w:rsid w:val="001172CA"/>
    <w:pPr>
      <w:suppressAutoHyphens/>
      <w:overflowPunct w:val="0"/>
      <w:autoSpaceDE w:val="0"/>
      <w:spacing w:line="360" w:lineRule="auto"/>
      <w:ind w:left="709"/>
      <w:jc w:val="both"/>
    </w:pPr>
    <w:rPr>
      <w:rFonts w:cs="Century Gothic"/>
      <w:szCs w:val="20"/>
      <w:lang w:eastAsia="ar-SA"/>
    </w:rPr>
  </w:style>
  <w:style w:type="paragraph" w:customStyle="1" w:styleId="Tekstpodstawowy34">
    <w:name w:val="Tekst podstawowy 34"/>
    <w:basedOn w:val="Normalny"/>
    <w:rsid w:val="00851133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Akapitzlist3">
    <w:name w:val="Akapit z listą3"/>
    <w:basedOn w:val="Normalny"/>
    <w:rsid w:val="0085113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25">
    <w:name w:val="Tekst podstawowy 25"/>
    <w:basedOn w:val="Normalny"/>
    <w:rsid w:val="00580F4F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customStyle="1" w:styleId="Tekstpodstawowy35">
    <w:name w:val="Tekst podstawowy 35"/>
    <w:basedOn w:val="Normalny"/>
    <w:rsid w:val="007615D1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Tekstpodstawowy350">
    <w:name w:val="Tekst podstawowy 35"/>
    <w:basedOn w:val="Normalny"/>
    <w:rsid w:val="00DD604A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character" w:styleId="Wyrnienieintensywne">
    <w:name w:val="Intense Emphasis"/>
    <w:uiPriority w:val="21"/>
    <w:qFormat/>
    <w:rsid w:val="004610E4"/>
    <w:rPr>
      <w:i/>
      <w:iCs/>
      <w:color w:val="5B9BD5"/>
    </w:rPr>
  </w:style>
  <w:style w:type="paragraph" w:customStyle="1" w:styleId="Style2">
    <w:name w:val="Style2"/>
    <w:basedOn w:val="Normalny"/>
    <w:uiPriority w:val="99"/>
    <w:rsid w:val="004610E4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hAnsi="Arial" w:cs="Arial"/>
    </w:rPr>
  </w:style>
  <w:style w:type="character" w:customStyle="1" w:styleId="FontStyle47">
    <w:name w:val="Font Style47"/>
    <w:uiPriority w:val="99"/>
    <w:rsid w:val="004610E4"/>
    <w:rPr>
      <w:rFonts w:ascii="Arial" w:hAnsi="Arial" w:cs="Arial"/>
      <w:smallCaps/>
      <w:spacing w:val="-1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EE46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36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8787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787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dane1">
    <w:name w:val="dane1"/>
    <w:rsid w:val="00F87879"/>
    <w:rPr>
      <w:color w:val="0000CD"/>
    </w:rPr>
  </w:style>
  <w:style w:type="paragraph" w:styleId="Tekstprzypisudolnego">
    <w:name w:val="footnote text"/>
    <w:basedOn w:val="Normalny"/>
    <w:link w:val="TekstprzypisudolnegoZnak"/>
    <w:rsid w:val="004A729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729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4A7297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wypunktowanie Znak,normalny tekst Znak,Akapit z listą BS Znak,sw tekst Znak,CW_Lista Znak,2 heading Znak,A_wyliczenie Znak,K-P_odwolanie Znak"/>
    <w:link w:val="Akapitzlist"/>
    <w:uiPriority w:val="34"/>
    <w:qFormat/>
    <w:locked/>
    <w:rsid w:val="004A72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ex">
    <w:name w:val="Index"/>
    <w:basedOn w:val="Normalny"/>
    <w:rsid w:val="008D77A2"/>
    <w:pPr>
      <w:suppressLineNumbers/>
      <w:suppressAutoHyphens/>
    </w:pPr>
    <w:rPr>
      <w:rFonts w:ascii="Tahoma" w:hAnsi="Tahoma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8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A39FC-28BC-4ECC-BF67-267A1B50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1425</Words>
  <Characters>8554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Zawistowska</dc:creator>
  <cp:lastModifiedBy>Wioletta Gaj</cp:lastModifiedBy>
  <cp:revision>24</cp:revision>
  <cp:lastPrinted>2025-06-30T13:22:00Z</cp:lastPrinted>
  <dcterms:created xsi:type="dcterms:W3CDTF">2026-01-22T13:30:00Z</dcterms:created>
  <dcterms:modified xsi:type="dcterms:W3CDTF">2026-01-23T08:04:00Z</dcterms:modified>
</cp:coreProperties>
</file>